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abs>
          <w:tab w:val="left" w:pos="3823"/>
          <w:tab w:val="right" w:pos="9638"/>
        </w:tabs>
        <w:spacing w:before="200" w:after="200"/>
        <w:jc w:val="center"/>
      </w:pPr>
      <w:r>
        <w:rPr>
          <w:rFonts w:ascii="Cambria" w:hAnsi="Cambria" w:eastAsia="Cambria" w:cs="Cambria"/>
          <w:b/>
          <w:sz w:val="36"/>
          <w:szCs w:val="36"/>
        </w:rPr>
        <w:t>Common Proposal</w:t>
      </w:r>
    </w:p>
    <w:p>
      <w:pPr>
        <w:widowControl w:val="0"/>
        <w:spacing w:before="0" w:after="200"/>
        <w:jc w:val="center"/>
      </w:pPr>
      <w:r>
        <w:rPr>
          <w:rFonts w:ascii="Cambria" w:hAnsi="Cambria" w:eastAsia="Cambria" w:cs="Cambria"/>
          <w:b/>
          <w:sz w:val="36"/>
          <w:szCs w:val="36"/>
        </w:rPr>
        <w:t>For TA CR-JSTD Bilateral Co-funding R&amp;D Project</w:t>
      </w:r>
    </w:p>
    <w:p>
      <w:pPr>
        <w:spacing w:before="360" w:after="360" w:line="240" w:lineRule="auto"/>
        <w:jc w:val="both"/>
        <w:rPr>
          <w:rFonts w:ascii="Cambria" w:hAnsi="Cambria" w:eastAsia="Cambria" w:cs="Cambria"/>
          <w:i/>
          <w:sz w:val="24"/>
          <w:szCs w:val="24"/>
        </w:rPr>
      </w:pPr>
      <w:bookmarkStart w:id="0" w:name="_heading=h.30j0zll" w:colFirst="0" w:colLast="0"/>
      <w:bookmarkEnd w:id="0"/>
      <w:bookmarkStart w:id="1" w:name="bookmark=kix.vcq04iovfil2" w:colFirst="0" w:colLast="0"/>
      <w:bookmarkEnd w:id="1"/>
      <w:r>
        <w:rPr>
          <w:rFonts w:ascii="Cambria" w:hAnsi="Cambria" w:eastAsia="Cambria" w:cs="Cambria"/>
          <w:i/>
          <w:sz w:val="24"/>
          <w:szCs w:val="24"/>
        </w:rPr>
        <w:t>Please note that the information provided will be taken into account when evaluating the project proposal submitted by partner institution/enterprise to the 3</w:t>
      </w:r>
      <w:r>
        <w:rPr>
          <w:rFonts w:ascii="Cambria" w:hAnsi="Cambria" w:eastAsia="Cambria" w:cs="Cambria"/>
          <w:i/>
          <w:sz w:val="24"/>
          <w:szCs w:val="24"/>
          <w:vertAlign w:val="superscript"/>
        </w:rPr>
        <w:t>rd</w:t>
      </w:r>
      <w:r>
        <w:rPr>
          <w:rFonts w:ascii="Cambria" w:hAnsi="Cambria" w:eastAsia="Cambria" w:cs="Cambria"/>
          <w:i/>
          <w:sz w:val="24"/>
          <w:szCs w:val="24"/>
        </w:rPr>
        <w:t xml:space="preserve"> public call of the DELTA 2 programme of the Technology Agency of the Czech Republic (TA CR) and to the International Science and Technology Cooperation Programme of the Jiangsu Provincial Department of Science and Technology (JSTD)(Jiangsu, China).  </w:t>
      </w:r>
    </w:p>
    <w:p>
      <w:pPr>
        <w:spacing w:before="360" w:after="360" w:line="240" w:lineRule="auto"/>
        <w:jc w:val="both"/>
        <w:rPr>
          <w:rFonts w:ascii="Cambria" w:hAnsi="Cambria" w:eastAsia="Cambria" w:cs="Cambria"/>
          <w:i/>
          <w:sz w:val="24"/>
          <w:szCs w:val="24"/>
        </w:rPr>
      </w:pPr>
      <w:r>
        <w:rPr>
          <w:rFonts w:ascii="Cambria" w:hAnsi="Cambria" w:eastAsia="Cambria" w:cs="Cambria"/>
          <w:i/>
          <w:sz w:val="24"/>
          <w:szCs w:val="24"/>
        </w:rPr>
        <w:t>Principal Applicant / Lead Organization from the both sides shall complete this Common Proposal in collaboration and submit each to the respective agency when submitting the proposal package.</w:t>
      </w:r>
    </w:p>
    <w:tbl>
      <w:tblPr>
        <w:tblStyle w:val="39"/>
        <w:tblW w:w="9639" w:type="dxa"/>
        <w:tblInd w:w="0" w:type="dxa"/>
        <w:tblLayout w:type="fixed"/>
        <w:tblCellMar>
          <w:top w:w="0" w:type="dxa"/>
          <w:left w:w="115" w:type="dxa"/>
          <w:bottom w:w="0" w:type="dxa"/>
          <w:right w:w="115" w:type="dxa"/>
        </w:tblCellMar>
      </w:tblPr>
      <w:tblGrid>
        <w:gridCol w:w="4820"/>
        <w:gridCol w:w="4819"/>
      </w:tblGrid>
      <w:tr>
        <w:tblPrEx>
          <w:tblCellMar>
            <w:top w:w="0" w:type="dxa"/>
            <w:left w:w="115" w:type="dxa"/>
            <w:bottom w:w="0" w:type="dxa"/>
            <w:right w:w="115" w:type="dxa"/>
          </w:tblCellMar>
        </w:tblPrEx>
        <w:trPr>
          <w:trHeight w:val="620" w:hRule="atLeast"/>
        </w:trPr>
        <w:tc>
          <w:tcPr>
            <w:tcW w:w="9639" w:type="dxa"/>
            <w:gridSpan w:val="2"/>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pPr>
              <w:spacing w:before="0" w:line="240" w:lineRule="auto"/>
              <w:jc w:val="both"/>
              <w:rPr>
                <w:color w:val="000000"/>
              </w:rPr>
            </w:pPr>
            <w:r>
              <w:rPr>
                <w:rFonts w:ascii="Cambria" w:hAnsi="Cambria" w:eastAsia="Cambria" w:cs="Cambria"/>
                <w:b/>
                <w:color w:val="000000"/>
                <w:sz w:val="24"/>
                <w:szCs w:val="24"/>
              </w:rPr>
              <w:t>Project Title</w:t>
            </w:r>
            <w:r>
              <w:rPr>
                <w:rFonts w:ascii="Cambria" w:hAnsi="Cambria" w:eastAsia="Cambria" w:cs="Cambria"/>
                <w:color w:val="000000"/>
                <w:sz w:val="24"/>
                <w:szCs w:val="24"/>
              </w:rPr>
              <w:t xml:space="preserve">: </w:t>
            </w:r>
          </w:p>
        </w:tc>
      </w:tr>
      <w:tr>
        <w:tblPrEx>
          <w:tblCellMar>
            <w:top w:w="0" w:type="dxa"/>
            <w:left w:w="115" w:type="dxa"/>
            <w:bottom w:w="0" w:type="dxa"/>
            <w:right w:w="115" w:type="dxa"/>
          </w:tblCellMar>
        </w:tblPrEx>
        <w:trPr>
          <w:trHeight w:val="620" w:hRule="atLeast"/>
        </w:trPr>
        <w:tc>
          <w:tcPr>
            <w:tcW w:w="4820"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pPr>
              <w:spacing w:before="0" w:line="240" w:lineRule="auto"/>
              <w:jc w:val="both"/>
              <w:rPr>
                <w:color w:val="000000"/>
              </w:rPr>
            </w:pPr>
            <w:r>
              <w:rPr>
                <w:rFonts w:ascii="Cambria" w:hAnsi="Cambria" w:eastAsia="Cambria" w:cs="Cambria"/>
                <w:color w:val="000000"/>
                <w:sz w:val="24"/>
                <w:szCs w:val="24"/>
              </w:rPr>
              <w:t xml:space="preserve">Project Duration:  </w:t>
            </w:r>
            <w:r>
              <w:rPr>
                <w:rFonts w:ascii="Cambria" w:hAnsi="Cambria" w:eastAsia="Cambria" w:cs="Cambria"/>
                <w:b/>
                <w:color w:val="FF0000"/>
                <w:sz w:val="24"/>
                <w:szCs w:val="24"/>
              </w:rPr>
              <w:t>N</w:t>
            </w:r>
            <w:r>
              <w:rPr>
                <w:rFonts w:ascii="Cambria" w:hAnsi="Cambria" w:eastAsia="Cambria" w:cs="Cambria"/>
                <w:b/>
                <w:color w:val="000000"/>
                <w:sz w:val="24"/>
                <w:szCs w:val="24"/>
              </w:rPr>
              <w:t xml:space="preserve"> months</w:t>
            </w:r>
          </w:p>
        </w:tc>
        <w:tc>
          <w:tcPr>
            <w:tcW w:w="4819"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pPr>
              <w:spacing w:before="0" w:line="240" w:lineRule="auto"/>
              <w:jc w:val="both"/>
              <w:rPr>
                <w:color w:val="000000"/>
              </w:rPr>
            </w:pPr>
            <w:r>
              <w:rPr>
                <w:rFonts w:ascii="Cambria" w:hAnsi="Cambria" w:eastAsia="Cambria" w:cs="Cambria"/>
                <w:color w:val="000000"/>
                <w:sz w:val="24"/>
                <w:szCs w:val="24"/>
              </w:rPr>
              <w:t xml:space="preserve">*Total Estimated Project Cost: USD </w:t>
            </w:r>
            <w:r>
              <w:rPr>
                <w:rFonts w:ascii="Cambria" w:hAnsi="Cambria" w:eastAsia="Cambria" w:cs="Cambria"/>
                <w:b/>
                <w:color w:val="FF0000"/>
                <w:sz w:val="24"/>
                <w:szCs w:val="24"/>
              </w:rPr>
              <w:t>nnn,nnn</w:t>
            </w:r>
          </w:p>
        </w:tc>
      </w:tr>
      <w:tr>
        <w:tblPrEx>
          <w:tblCellMar>
            <w:top w:w="0" w:type="dxa"/>
            <w:left w:w="115" w:type="dxa"/>
            <w:bottom w:w="0" w:type="dxa"/>
            <w:right w:w="115" w:type="dxa"/>
          </w:tblCellMar>
        </w:tblPrEx>
        <w:trPr>
          <w:trHeight w:val="620" w:hRule="atLeast"/>
        </w:trPr>
        <w:tc>
          <w:tcPr>
            <w:tcW w:w="4820"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pPr>
              <w:spacing w:before="0" w:line="240" w:lineRule="auto"/>
              <w:jc w:val="both"/>
              <w:rPr>
                <w:rFonts w:ascii="Cambria" w:hAnsi="Cambria" w:eastAsia="Cambria" w:cs="Cambria"/>
                <w:color w:val="000000"/>
                <w:sz w:val="24"/>
                <w:szCs w:val="24"/>
              </w:rPr>
            </w:pPr>
            <w:r>
              <w:rPr>
                <w:rFonts w:ascii="Cambria" w:hAnsi="Cambria" w:eastAsia="Cambria" w:cs="Cambria"/>
                <w:b/>
                <w:color w:val="000000"/>
                <w:sz w:val="24"/>
                <w:szCs w:val="24"/>
              </w:rPr>
              <w:t>**Project number</w:t>
            </w:r>
            <w:r>
              <w:rPr>
                <w:rFonts w:ascii="Cambria" w:hAnsi="Cambria" w:eastAsia="Cambria" w:cs="Cambria"/>
                <w:color w:val="000000"/>
                <w:sz w:val="24"/>
                <w:szCs w:val="24"/>
              </w:rPr>
              <w:t xml:space="preserve"> (on the Czech side):</w:t>
            </w:r>
          </w:p>
          <w:p>
            <w:pPr>
              <w:spacing w:before="0" w:line="240" w:lineRule="auto"/>
              <w:jc w:val="both"/>
              <w:rPr>
                <w:rFonts w:ascii="Cambria" w:hAnsi="Cambria" w:eastAsia="Cambria" w:cs="Cambria"/>
                <w:color w:val="000000"/>
                <w:sz w:val="24"/>
                <w:szCs w:val="24"/>
              </w:rPr>
            </w:pPr>
          </w:p>
        </w:tc>
        <w:tc>
          <w:tcPr>
            <w:tcW w:w="4819"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pPr>
              <w:spacing w:before="0" w:line="240" w:lineRule="auto"/>
              <w:jc w:val="both"/>
              <w:rPr>
                <w:rFonts w:ascii="Cambria" w:hAnsi="Cambria" w:eastAsia="Cambria" w:cs="Cambria"/>
                <w:color w:val="000000"/>
                <w:sz w:val="24"/>
                <w:szCs w:val="24"/>
              </w:rPr>
            </w:pPr>
            <w:r>
              <w:rPr>
                <w:rFonts w:ascii="Cambria" w:hAnsi="Cambria" w:eastAsia="Cambria" w:cs="Cambria"/>
                <w:b/>
                <w:color w:val="000000"/>
                <w:sz w:val="24"/>
                <w:szCs w:val="24"/>
              </w:rPr>
              <w:t>***Project number</w:t>
            </w:r>
            <w:r>
              <w:rPr>
                <w:rFonts w:ascii="Cambria" w:hAnsi="Cambria" w:eastAsia="Cambria" w:cs="Cambria"/>
                <w:color w:val="000000"/>
                <w:sz w:val="24"/>
                <w:szCs w:val="24"/>
              </w:rPr>
              <w:t xml:space="preserve"> (on Jiangsu side):</w:t>
            </w:r>
          </w:p>
          <w:p>
            <w:pPr>
              <w:spacing w:before="0" w:line="240" w:lineRule="auto"/>
              <w:jc w:val="both"/>
              <w:rPr>
                <w:color w:val="000000"/>
              </w:rPr>
            </w:pPr>
          </w:p>
        </w:tc>
      </w:tr>
    </w:tbl>
    <w:p>
      <w:pPr>
        <w:spacing w:before="0" w:line="240" w:lineRule="auto"/>
        <w:jc w:val="both"/>
        <w:rPr>
          <w:rFonts w:ascii="Cambria" w:hAnsi="Cambria" w:eastAsia="Cambria" w:cs="Cambria"/>
          <w:i/>
          <w:sz w:val="24"/>
          <w:szCs w:val="24"/>
        </w:rPr>
      </w:pPr>
      <w:r>
        <w:rPr>
          <w:rFonts w:ascii="Cambria" w:hAnsi="Cambria" w:eastAsia="Cambria" w:cs="Cambria"/>
          <w:i/>
          <w:sz w:val="24"/>
          <w:szCs w:val="24"/>
        </w:rPr>
        <w:t xml:space="preserve">* Total estimated costs including the JSTD and TA CR support and private resources of all participants </w:t>
      </w:r>
    </w:p>
    <w:p>
      <w:pPr>
        <w:spacing w:before="0" w:line="240" w:lineRule="auto"/>
        <w:jc w:val="both"/>
        <w:rPr>
          <w:rFonts w:ascii="Cambria" w:hAnsi="Cambria" w:eastAsia="Cambria" w:cs="Cambria"/>
          <w:i/>
          <w:sz w:val="24"/>
          <w:szCs w:val="24"/>
        </w:rPr>
      </w:pPr>
      <w:r>
        <w:rPr>
          <w:rFonts w:ascii="Cambria" w:hAnsi="Cambria" w:eastAsia="Cambria" w:cs="Cambria"/>
          <w:i/>
          <w:sz w:val="24"/>
          <w:szCs w:val="24"/>
        </w:rPr>
        <w:t>** Will be generated by the TA CR information system</w:t>
      </w:r>
    </w:p>
    <w:p>
      <w:pPr>
        <w:spacing w:before="0" w:line="240" w:lineRule="auto"/>
        <w:jc w:val="both"/>
        <w:rPr>
          <w:rFonts w:ascii="Cambria" w:hAnsi="Cambria" w:eastAsia="Cambria" w:cs="Cambria"/>
          <w:i/>
          <w:sz w:val="24"/>
          <w:szCs w:val="24"/>
        </w:rPr>
      </w:pPr>
      <w:r>
        <w:rPr>
          <w:rFonts w:ascii="Cambria" w:hAnsi="Cambria" w:eastAsia="Cambria" w:cs="Cambria"/>
          <w:i/>
          <w:sz w:val="24"/>
          <w:szCs w:val="24"/>
        </w:rPr>
        <w:t>*** To be provided by the JSTD, leave blank</w:t>
      </w:r>
    </w:p>
    <w:p>
      <w:pPr>
        <w:spacing w:before="0" w:line="240" w:lineRule="auto"/>
        <w:jc w:val="both"/>
        <w:rPr>
          <w:rFonts w:ascii="Cambria" w:hAnsi="Cambria" w:eastAsia="Cambria" w:cs="Cambria"/>
          <w:sz w:val="24"/>
          <w:szCs w:val="24"/>
        </w:rPr>
      </w:pPr>
    </w:p>
    <w:p>
      <w:pPr>
        <w:spacing w:before="0" w:line="240" w:lineRule="auto"/>
        <w:jc w:val="both"/>
      </w:pPr>
    </w:p>
    <w:p>
      <w:pPr>
        <w:spacing w:before="0" w:line="240" w:lineRule="auto"/>
        <w:jc w:val="both"/>
      </w:pPr>
    </w:p>
    <w:p>
      <w:pPr>
        <w:numPr>
          <w:ilvl w:val="0"/>
          <w:numId w:val="1"/>
        </w:numPr>
        <w:spacing w:before="0" w:line="240" w:lineRule="auto"/>
        <w:ind w:left="567" w:hanging="491"/>
        <w:jc w:val="both"/>
        <w:rPr>
          <w:rFonts w:ascii="Cambria" w:hAnsi="Cambria" w:eastAsia="Cambria" w:cs="Cambria"/>
          <w:sz w:val="24"/>
          <w:szCs w:val="24"/>
        </w:rPr>
      </w:pPr>
      <w:r>
        <w:rPr>
          <w:rFonts w:ascii="Cambria" w:hAnsi="Cambria" w:eastAsia="Cambria" w:cs="Cambria"/>
          <w:b/>
          <w:sz w:val="24"/>
          <w:szCs w:val="24"/>
        </w:rPr>
        <w:t xml:space="preserve">Affidavit </w:t>
      </w:r>
    </w:p>
    <w:p>
      <w:pPr>
        <w:spacing w:before="240" w:after="200" w:line="240" w:lineRule="auto"/>
        <w:jc w:val="both"/>
      </w:pPr>
      <w:r>
        <w:rPr>
          <w:rFonts w:ascii="Cambria" w:hAnsi="Cambria" w:eastAsia="Cambria" w:cs="Cambria"/>
          <w:sz w:val="24"/>
          <w:szCs w:val="24"/>
        </w:rPr>
        <w:t xml:space="preserve">Organizations listed under Consortium Partners herein below (collectively referred </w:t>
      </w:r>
      <w:r>
        <w:rPr>
          <w:rFonts w:ascii="Cambria" w:hAnsi="Cambria" w:eastAsia="Cambria" w:cs="Cambria"/>
          <w:sz w:val="24"/>
          <w:szCs w:val="24"/>
        </w:rPr>
        <w:br w:type="textWrapping"/>
      </w:r>
      <w:r>
        <w:rPr>
          <w:rFonts w:ascii="Cambria" w:hAnsi="Cambria" w:eastAsia="Cambria" w:cs="Cambria"/>
          <w:sz w:val="24"/>
          <w:szCs w:val="24"/>
        </w:rPr>
        <w:t xml:space="preserve">to as the"consortium") hereby declare and confirm as follows: </w:t>
      </w:r>
    </w:p>
    <w:p>
      <w:pPr>
        <w:numPr>
          <w:ilvl w:val="0"/>
          <w:numId w:val="2"/>
        </w:numPr>
        <w:spacing w:before="0" w:after="200" w:line="240" w:lineRule="auto"/>
        <w:ind w:hanging="294"/>
        <w:jc w:val="both"/>
      </w:pPr>
      <w:r>
        <w:rPr>
          <w:rFonts w:ascii="Cambria" w:hAnsi="Cambria" w:eastAsia="Cambria" w:cs="Cambria"/>
          <w:sz w:val="24"/>
          <w:szCs w:val="24"/>
        </w:rPr>
        <w:t xml:space="preserve">The consortium intends to collaborate on the above-mentioned R&amp;D project. </w:t>
      </w:r>
    </w:p>
    <w:p>
      <w:pPr>
        <w:numPr>
          <w:ilvl w:val="0"/>
          <w:numId w:val="2"/>
        </w:numPr>
        <w:spacing w:before="0" w:after="200" w:line="240" w:lineRule="auto"/>
        <w:ind w:hanging="294"/>
        <w:jc w:val="both"/>
      </w:pPr>
      <w:r>
        <w:rPr>
          <w:rFonts w:ascii="Cambria" w:hAnsi="Cambria" w:eastAsia="Cambria" w:cs="Cambria"/>
          <w:sz w:val="24"/>
          <w:szCs w:val="24"/>
        </w:rPr>
        <w:t>No organization in the consortium is in liquidation and insolvency or impending bankruptcy, and is not being dealt with in insolvency proceedings.</w:t>
      </w:r>
    </w:p>
    <w:p>
      <w:pPr>
        <w:numPr>
          <w:ilvl w:val="0"/>
          <w:numId w:val="2"/>
        </w:numPr>
        <w:spacing w:before="0" w:after="200" w:line="240" w:lineRule="auto"/>
        <w:ind w:hanging="294"/>
        <w:jc w:val="both"/>
      </w:pPr>
      <w:r>
        <w:rPr>
          <w:rFonts w:ascii="Cambria" w:hAnsi="Cambria" w:eastAsia="Cambria" w:cs="Cambria"/>
          <w:sz w:val="24"/>
          <w:szCs w:val="24"/>
        </w:rPr>
        <w:t>No organization in the consortium is in financial difficulty.</w:t>
      </w:r>
    </w:p>
    <w:p>
      <w:pPr>
        <w:spacing w:before="0" w:after="200" w:line="240" w:lineRule="auto"/>
        <w:jc w:val="both"/>
      </w:pPr>
    </w:p>
    <w:p>
      <w:pPr>
        <w:spacing w:before="0" w:after="200" w:line="240" w:lineRule="auto"/>
      </w:pPr>
      <w:r>
        <w:rPr>
          <w:rFonts w:ascii="Cambria" w:hAnsi="Cambria" w:eastAsia="Cambria" w:cs="Cambria"/>
          <w:b/>
          <w:sz w:val="24"/>
          <w:szCs w:val="24"/>
        </w:rPr>
        <w:t>Consortium Partners</w:t>
      </w:r>
      <w:r>
        <w:rPr>
          <w:rFonts w:ascii="Cambria" w:hAnsi="Cambria" w:eastAsia="Cambria" w:cs="Cambria"/>
          <w:b/>
          <w:sz w:val="24"/>
          <w:szCs w:val="24"/>
        </w:rPr>
        <w:tab/>
      </w:r>
    </w:p>
    <w:tbl>
      <w:tblPr>
        <w:tblStyle w:val="40"/>
        <w:tblW w:w="96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4886"/>
        <w:gridCol w:w="47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4886"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before="0" w:line="240" w:lineRule="auto"/>
              <w:rPr>
                <w:rFonts w:ascii="Cambria" w:hAnsi="Cambria" w:eastAsia="Cambria" w:cs="Cambria"/>
                <w:b/>
                <w:color w:val="000000"/>
                <w:sz w:val="24"/>
                <w:szCs w:val="24"/>
              </w:rPr>
            </w:pPr>
            <w:r>
              <w:rPr>
                <w:rFonts w:ascii="Cambria" w:hAnsi="Cambria" w:eastAsia="Cambria" w:cs="Cambria"/>
                <w:b/>
                <w:color w:val="000000"/>
                <w:sz w:val="24"/>
                <w:szCs w:val="24"/>
              </w:rPr>
              <w:t>1a) Principal Applicant / Lead Organization</w:t>
            </w:r>
          </w:p>
          <w:p>
            <w:pPr>
              <w:spacing w:before="0" w:line="240" w:lineRule="auto"/>
              <w:rPr>
                <w:rFonts w:ascii="Cambria" w:hAnsi="Cambria" w:eastAsia="Cambria" w:cs="Cambria"/>
                <w:b/>
                <w:color w:val="000000"/>
                <w:sz w:val="24"/>
                <w:szCs w:val="24"/>
              </w:rPr>
            </w:pPr>
            <w:r>
              <w:rPr>
                <w:rFonts w:ascii="Cambria" w:hAnsi="Cambria" w:eastAsia="Cambria" w:cs="Cambria"/>
                <w:b/>
                <w:color w:val="000000"/>
                <w:sz w:val="24"/>
                <w:szCs w:val="24"/>
              </w:rPr>
              <w:t>(on the Czech side)</w:t>
            </w:r>
          </w:p>
          <w:p>
            <w:pPr>
              <w:spacing w:before="240" w:line="240" w:lineRule="auto"/>
              <w:rPr>
                <w:color w:val="000000"/>
              </w:rPr>
            </w:pPr>
            <w:r>
              <w:rPr>
                <w:rFonts w:ascii="Cambria" w:hAnsi="Cambria" w:eastAsia="Cambria" w:cs="Cambria"/>
                <w:color w:val="000000"/>
                <w:sz w:val="24"/>
                <w:szCs w:val="24"/>
              </w:rPr>
              <w:t>Name of enterprise:</w:t>
            </w:r>
            <w:r>
              <w:rPr>
                <w:rFonts w:ascii="Cambria" w:hAnsi="Cambria" w:eastAsia="Cambria" w:cs="Cambria"/>
                <w:color w:val="000000"/>
                <w:sz w:val="24"/>
                <w:szCs w:val="24"/>
              </w:rPr>
              <w:br w:type="textWrapping"/>
            </w:r>
            <w:r>
              <w:rPr>
                <w:rFonts w:ascii="Cambria" w:hAnsi="Cambria" w:eastAsia="Cambria" w:cs="Cambria"/>
                <w:color w:val="000000"/>
                <w:sz w:val="24"/>
                <w:szCs w:val="24"/>
              </w:rPr>
              <w:t>Address:</w:t>
            </w:r>
            <w:r>
              <w:rPr>
                <w:rFonts w:ascii="Cambria" w:hAnsi="Cambria" w:eastAsia="Cambria" w:cs="Cambria"/>
                <w:color w:val="000000"/>
                <w:sz w:val="24"/>
                <w:szCs w:val="24"/>
              </w:rPr>
              <w:br w:type="textWrapping"/>
            </w:r>
            <w:r>
              <w:rPr>
                <w:rFonts w:ascii="Cambria" w:hAnsi="Cambria" w:eastAsia="Cambria" w:cs="Cambria"/>
                <w:color w:val="000000"/>
                <w:sz w:val="24"/>
                <w:szCs w:val="24"/>
              </w:rPr>
              <w:t>Phone:</w:t>
            </w:r>
            <w:r>
              <w:rPr>
                <w:rFonts w:ascii="Cambria" w:hAnsi="Cambria" w:eastAsia="Cambria" w:cs="Cambria"/>
                <w:color w:val="000000"/>
                <w:sz w:val="24"/>
                <w:szCs w:val="24"/>
              </w:rPr>
              <w:br w:type="textWrapping"/>
            </w:r>
            <w:r>
              <w:rPr>
                <w:rFonts w:ascii="Cambria" w:hAnsi="Cambria" w:eastAsia="Cambria" w:cs="Cambria"/>
                <w:color w:val="000000"/>
                <w:sz w:val="24"/>
                <w:szCs w:val="24"/>
              </w:rPr>
              <w:t>Fax:</w:t>
            </w:r>
            <w:r>
              <w:rPr>
                <w:rFonts w:ascii="Cambria" w:hAnsi="Cambria" w:eastAsia="Cambria" w:cs="Cambria"/>
                <w:color w:val="000000"/>
                <w:sz w:val="24"/>
                <w:szCs w:val="24"/>
              </w:rPr>
              <w:br w:type="textWrapping"/>
            </w:r>
            <w:r>
              <w:rPr>
                <w:rFonts w:ascii="Cambria" w:hAnsi="Cambria" w:eastAsia="Cambria" w:cs="Cambria"/>
                <w:color w:val="000000"/>
                <w:sz w:val="24"/>
                <w:szCs w:val="24"/>
              </w:rPr>
              <w:t>Website:</w:t>
            </w:r>
            <w:r>
              <w:rPr>
                <w:rFonts w:ascii="Cambria" w:hAnsi="Cambria" w:eastAsia="Cambria" w:cs="Cambria"/>
                <w:color w:val="000000"/>
                <w:sz w:val="24"/>
                <w:szCs w:val="24"/>
              </w:rPr>
              <w:br w:type="textWrapping"/>
            </w:r>
            <w:r>
              <w:rPr>
                <w:rFonts w:ascii="Cambria" w:hAnsi="Cambria" w:eastAsia="Cambria" w:cs="Cambria"/>
                <w:color w:val="000000"/>
                <w:sz w:val="24"/>
                <w:szCs w:val="24"/>
              </w:rPr>
              <w:br w:type="textWrapping"/>
            </w:r>
            <w:r>
              <w:rPr>
                <w:rFonts w:ascii="Cambria" w:hAnsi="Cambria" w:eastAsia="Cambria" w:cs="Cambria"/>
                <w:b/>
                <w:color w:val="000000"/>
                <w:sz w:val="24"/>
                <w:szCs w:val="24"/>
              </w:rPr>
              <w:t>Contact Person</w:t>
            </w:r>
            <w:r>
              <w:rPr>
                <w:rFonts w:ascii="Cambria" w:hAnsi="Cambria" w:eastAsia="Cambria" w:cs="Cambria"/>
                <w:color w:val="000000"/>
                <w:sz w:val="24"/>
                <w:szCs w:val="24"/>
              </w:rPr>
              <w:br w:type="textWrapping"/>
            </w:r>
            <w:r>
              <w:rPr>
                <w:rFonts w:ascii="Cambria" w:hAnsi="Cambria" w:eastAsia="Cambria" w:cs="Cambria"/>
                <w:color w:val="000000"/>
                <w:sz w:val="24"/>
                <w:szCs w:val="24"/>
              </w:rPr>
              <w:t>Name:</w:t>
            </w:r>
          </w:p>
          <w:p>
            <w:pPr>
              <w:spacing w:before="0" w:line="240" w:lineRule="auto"/>
              <w:rPr>
                <w:color w:val="000000"/>
              </w:rPr>
            </w:pPr>
            <w:r>
              <w:rPr>
                <w:rFonts w:ascii="Cambria" w:hAnsi="Cambria" w:eastAsia="Cambria" w:cs="Cambria"/>
                <w:color w:val="000000"/>
                <w:sz w:val="24"/>
                <w:szCs w:val="24"/>
              </w:rPr>
              <w:t>Position:</w:t>
            </w:r>
            <w:r>
              <w:rPr>
                <w:rFonts w:ascii="Cambria" w:hAnsi="Cambria" w:eastAsia="Cambria" w:cs="Cambria"/>
                <w:color w:val="000000"/>
                <w:sz w:val="24"/>
                <w:szCs w:val="24"/>
              </w:rPr>
              <w:br w:type="textWrapping"/>
            </w:r>
            <w:r>
              <w:rPr>
                <w:rFonts w:ascii="Cambria" w:hAnsi="Cambria" w:eastAsia="Cambria" w:cs="Cambria"/>
                <w:color w:val="000000"/>
                <w:sz w:val="24"/>
                <w:szCs w:val="24"/>
              </w:rPr>
              <w:t>Division/Department:</w:t>
            </w:r>
            <w:r>
              <w:rPr>
                <w:rFonts w:ascii="Cambria" w:hAnsi="Cambria" w:eastAsia="Cambria" w:cs="Cambria"/>
                <w:color w:val="000000"/>
                <w:sz w:val="24"/>
                <w:szCs w:val="24"/>
              </w:rPr>
              <w:br w:type="textWrapping"/>
            </w:r>
            <w:r>
              <w:rPr>
                <w:rFonts w:ascii="Cambria" w:hAnsi="Cambria" w:eastAsia="Cambria" w:cs="Cambria"/>
                <w:color w:val="000000"/>
                <w:sz w:val="24"/>
                <w:szCs w:val="24"/>
              </w:rPr>
              <w:t>Phone (direct):</w:t>
            </w:r>
          </w:p>
          <w:p>
            <w:pPr>
              <w:spacing w:before="0" w:line="240" w:lineRule="auto"/>
              <w:rPr>
                <w:color w:val="000000"/>
              </w:rPr>
            </w:pPr>
            <w:r>
              <w:rPr>
                <w:rFonts w:ascii="Cambria" w:hAnsi="Cambria" w:eastAsia="Cambria" w:cs="Cambria"/>
                <w:color w:val="000000"/>
                <w:sz w:val="24"/>
                <w:szCs w:val="24"/>
              </w:rPr>
              <w:t>Email:</w:t>
            </w:r>
          </w:p>
        </w:tc>
        <w:tc>
          <w:tcPr>
            <w:tcW w:w="4753"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before="0" w:line="240" w:lineRule="auto"/>
              <w:rPr>
                <w:rFonts w:ascii="Cambria" w:hAnsi="Cambria" w:eastAsia="Cambria" w:cs="Cambria"/>
                <w:b/>
                <w:color w:val="000000"/>
                <w:sz w:val="24"/>
                <w:szCs w:val="24"/>
              </w:rPr>
            </w:pPr>
            <w:r>
              <w:rPr>
                <w:rFonts w:ascii="Cambria" w:hAnsi="Cambria" w:eastAsia="Cambria" w:cs="Cambria"/>
                <w:b/>
                <w:color w:val="000000"/>
                <w:sz w:val="24"/>
                <w:szCs w:val="24"/>
              </w:rPr>
              <w:t>1b) Principal Applicant / Lead Organization</w:t>
            </w:r>
          </w:p>
          <w:p>
            <w:pPr>
              <w:spacing w:before="0" w:line="240" w:lineRule="auto"/>
              <w:rPr>
                <w:rFonts w:ascii="Cambria" w:hAnsi="Cambria" w:eastAsia="Cambria" w:cs="Cambria"/>
                <w:b/>
                <w:color w:val="000000"/>
                <w:sz w:val="24"/>
                <w:szCs w:val="24"/>
              </w:rPr>
            </w:pPr>
            <w:r>
              <w:rPr>
                <w:rFonts w:ascii="Cambria" w:hAnsi="Cambria" w:eastAsia="Cambria" w:cs="Cambria"/>
                <w:b/>
                <w:color w:val="000000"/>
                <w:sz w:val="24"/>
                <w:szCs w:val="24"/>
              </w:rPr>
              <w:t>(on the Jiangsu side)</w:t>
            </w:r>
          </w:p>
          <w:p>
            <w:pPr>
              <w:spacing w:before="240" w:line="240" w:lineRule="auto"/>
              <w:rPr>
                <w:color w:val="000000"/>
              </w:rPr>
            </w:pPr>
            <w:r>
              <w:rPr>
                <w:rFonts w:ascii="Cambria" w:hAnsi="Cambria" w:eastAsia="Cambria" w:cs="Cambria"/>
                <w:color w:val="000000"/>
                <w:sz w:val="24"/>
                <w:szCs w:val="24"/>
              </w:rPr>
              <w:t>Name of enterprise:</w:t>
            </w:r>
            <w:r>
              <w:rPr>
                <w:rFonts w:ascii="Cambria" w:hAnsi="Cambria" w:eastAsia="Cambria" w:cs="Cambria"/>
                <w:color w:val="000000"/>
                <w:sz w:val="24"/>
                <w:szCs w:val="24"/>
              </w:rPr>
              <w:br w:type="textWrapping"/>
            </w:r>
            <w:r>
              <w:rPr>
                <w:rFonts w:ascii="Cambria" w:hAnsi="Cambria" w:eastAsia="Cambria" w:cs="Cambria"/>
                <w:color w:val="000000"/>
                <w:sz w:val="24"/>
                <w:szCs w:val="24"/>
              </w:rPr>
              <w:t>Address:</w:t>
            </w:r>
            <w:r>
              <w:rPr>
                <w:rFonts w:ascii="Cambria" w:hAnsi="Cambria" w:eastAsia="Cambria" w:cs="Cambria"/>
                <w:color w:val="000000"/>
                <w:sz w:val="24"/>
                <w:szCs w:val="24"/>
              </w:rPr>
              <w:br w:type="textWrapping"/>
            </w:r>
            <w:r>
              <w:rPr>
                <w:rFonts w:ascii="Cambria" w:hAnsi="Cambria" w:eastAsia="Cambria" w:cs="Cambria"/>
                <w:color w:val="000000"/>
                <w:sz w:val="24"/>
                <w:szCs w:val="24"/>
              </w:rPr>
              <w:t>Phone:</w:t>
            </w:r>
            <w:r>
              <w:rPr>
                <w:rFonts w:ascii="Cambria" w:hAnsi="Cambria" w:eastAsia="Cambria" w:cs="Cambria"/>
                <w:color w:val="000000"/>
                <w:sz w:val="24"/>
                <w:szCs w:val="24"/>
              </w:rPr>
              <w:br w:type="textWrapping"/>
            </w:r>
            <w:r>
              <w:rPr>
                <w:rFonts w:ascii="Cambria" w:hAnsi="Cambria" w:eastAsia="Cambria" w:cs="Cambria"/>
                <w:color w:val="000000"/>
                <w:sz w:val="24"/>
                <w:szCs w:val="24"/>
              </w:rPr>
              <w:t>Fax:</w:t>
            </w:r>
            <w:r>
              <w:rPr>
                <w:rFonts w:ascii="Cambria" w:hAnsi="Cambria" w:eastAsia="Cambria" w:cs="Cambria"/>
                <w:color w:val="000000"/>
                <w:sz w:val="24"/>
                <w:szCs w:val="24"/>
              </w:rPr>
              <w:br w:type="textWrapping"/>
            </w:r>
            <w:r>
              <w:rPr>
                <w:rFonts w:ascii="Cambria" w:hAnsi="Cambria" w:eastAsia="Cambria" w:cs="Cambria"/>
                <w:color w:val="000000"/>
                <w:sz w:val="24"/>
                <w:szCs w:val="24"/>
              </w:rPr>
              <w:t>Website:</w:t>
            </w:r>
            <w:r>
              <w:rPr>
                <w:rFonts w:ascii="Cambria" w:hAnsi="Cambria" w:eastAsia="Cambria" w:cs="Cambria"/>
                <w:color w:val="000000"/>
                <w:sz w:val="24"/>
                <w:szCs w:val="24"/>
              </w:rPr>
              <w:br w:type="textWrapping"/>
            </w:r>
            <w:r>
              <w:rPr>
                <w:rFonts w:ascii="Cambria" w:hAnsi="Cambria" w:eastAsia="Cambria" w:cs="Cambria"/>
                <w:color w:val="000000"/>
                <w:sz w:val="24"/>
                <w:szCs w:val="24"/>
              </w:rPr>
              <w:br w:type="textWrapping"/>
            </w:r>
            <w:r>
              <w:rPr>
                <w:rFonts w:ascii="Cambria" w:hAnsi="Cambria" w:eastAsia="Cambria" w:cs="Cambria"/>
                <w:b/>
                <w:color w:val="000000"/>
                <w:sz w:val="24"/>
                <w:szCs w:val="24"/>
              </w:rPr>
              <w:t>Contact Person</w:t>
            </w:r>
            <w:r>
              <w:rPr>
                <w:rFonts w:ascii="Cambria" w:hAnsi="Cambria" w:eastAsia="Cambria" w:cs="Cambria"/>
                <w:color w:val="000000"/>
                <w:sz w:val="24"/>
                <w:szCs w:val="24"/>
              </w:rPr>
              <w:br w:type="textWrapping"/>
            </w:r>
            <w:r>
              <w:rPr>
                <w:rFonts w:ascii="Cambria" w:hAnsi="Cambria" w:eastAsia="Cambria" w:cs="Cambria"/>
                <w:color w:val="000000"/>
                <w:sz w:val="24"/>
                <w:szCs w:val="24"/>
              </w:rPr>
              <w:t>Name:</w:t>
            </w:r>
          </w:p>
          <w:p>
            <w:pPr>
              <w:tabs>
                <w:tab w:val="left" w:pos="4962"/>
              </w:tabs>
              <w:spacing w:before="0" w:line="240" w:lineRule="auto"/>
              <w:rPr>
                <w:color w:val="000000"/>
              </w:rPr>
            </w:pPr>
            <w:r>
              <w:rPr>
                <w:rFonts w:ascii="Cambria" w:hAnsi="Cambria" w:eastAsia="Cambria" w:cs="Cambria"/>
                <w:color w:val="000000"/>
                <w:sz w:val="24"/>
                <w:szCs w:val="24"/>
              </w:rPr>
              <w:t>Position:</w:t>
            </w:r>
            <w:r>
              <w:rPr>
                <w:rFonts w:ascii="Cambria" w:hAnsi="Cambria" w:eastAsia="Cambria" w:cs="Cambria"/>
                <w:color w:val="000000"/>
                <w:sz w:val="24"/>
                <w:szCs w:val="24"/>
              </w:rPr>
              <w:br w:type="textWrapping"/>
            </w:r>
            <w:r>
              <w:rPr>
                <w:rFonts w:ascii="Cambria" w:hAnsi="Cambria" w:eastAsia="Cambria" w:cs="Cambria"/>
                <w:color w:val="000000"/>
                <w:sz w:val="24"/>
                <w:szCs w:val="24"/>
              </w:rPr>
              <w:t>Division/Department:</w:t>
            </w:r>
            <w:r>
              <w:rPr>
                <w:rFonts w:ascii="Cambria" w:hAnsi="Cambria" w:eastAsia="Cambria" w:cs="Cambria"/>
                <w:color w:val="000000"/>
                <w:sz w:val="24"/>
                <w:szCs w:val="24"/>
              </w:rPr>
              <w:br w:type="textWrapping"/>
            </w:r>
            <w:r>
              <w:rPr>
                <w:rFonts w:ascii="Cambria" w:hAnsi="Cambria" w:eastAsia="Cambria" w:cs="Cambria"/>
                <w:color w:val="000000"/>
                <w:sz w:val="24"/>
                <w:szCs w:val="24"/>
              </w:rPr>
              <w:t>Phone (direct):</w:t>
            </w:r>
          </w:p>
          <w:p>
            <w:pPr>
              <w:tabs>
                <w:tab w:val="left" w:pos="4962"/>
              </w:tabs>
              <w:spacing w:before="0" w:line="240" w:lineRule="auto"/>
              <w:rPr>
                <w:color w:val="000000"/>
              </w:rPr>
            </w:pPr>
            <w:r>
              <w:rPr>
                <w:rFonts w:ascii="Cambria" w:hAnsi="Cambria" w:eastAsia="Cambria" w:cs="Cambria"/>
                <w:color w:val="000000"/>
                <w:sz w:val="24"/>
                <w:szCs w:val="24"/>
              </w:rPr>
              <w:t>Email: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4886"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before="0" w:line="240" w:lineRule="auto"/>
              <w:rPr>
                <w:color w:val="000000"/>
              </w:rPr>
            </w:pPr>
            <w:r>
              <w:rPr>
                <w:rFonts w:ascii="Cambria" w:hAnsi="Cambria" w:eastAsia="Cambria" w:cs="Cambria"/>
                <w:b/>
                <w:color w:val="000000"/>
                <w:sz w:val="24"/>
                <w:szCs w:val="24"/>
              </w:rPr>
              <w:t>2a) Participating Organization</w:t>
            </w:r>
          </w:p>
          <w:p>
            <w:pPr>
              <w:spacing w:before="0" w:line="240" w:lineRule="auto"/>
              <w:rPr>
                <w:rFonts w:ascii="Cambria" w:hAnsi="Cambria" w:eastAsia="Cambria" w:cs="Cambria"/>
                <w:b/>
                <w:color w:val="000000"/>
                <w:sz w:val="24"/>
                <w:szCs w:val="24"/>
              </w:rPr>
            </w:pPr>
            <w:r>
              <w:rPr>
                <w:rFonts w:ascii="Cambria" w:hAnsi="Cambria" w:eastAsia="Cambria" w:cs="Cambria"/>
                <w:b/>
                <w:color w:val="000000"/>
                <w:sz w:val="24"/>
                <w:szCs w:val="24"/>
              </w:rPr>
              <w:t>(on the Czech side)</w:t>
            </w:r>
          </w:p>
          <w:p>
            <w:pPr>
              <w:spacing w:before="240" w:line="240" w:lineRule="auto"/>
              <w:rPr>
                <w:rFonts w:ascii="Cambria" w:hAnsi="Cambria" w:eastAsia="Cambria" w:cs="Cambria"/>
                <w:b/>
                <w:color w:val="000000"/>
                <w:sz w:val="24"/>
                <w:szCs w:val="24"/>
              </w:rPr>
            </w:pPr>
            <w:r>
              <w:rPr>
                <w:rFonts w:ascii="Cambria" w:hAnsi="Cambria" w:eastAsia="Cambria" w:cs="Cambria"/>
                <w:color w:val="000000"/>
                <w:sz w:val="24"/>
                <w:szCs w:val="24"/>
              </w:rPr>
              <w:t>Name of institution/enterprise:</w:t>
            </w:r>
            <w:r>
              <w:rPr>
                <w:rFonts w:ascii="Cambria" w:hAnsi="Cambria" w:eastAsia="Cambria" w:cs="Cambria"/>
                <w:color w:val="000000"/>
                <w:sz w:val="24"/>
                <w:szCs w:val="24"/>
              </w:rPr>
              <w:br w:type="textWrapping"/>
            </w:r>
            <w:r>
              <w:rPr>
                <w:rFonts w:ascii="Cambria" w:hAnsi="Cambria" w:eastAsia="Cambria" w:cs="Cambria"/>
                <w:color w:val="000000"/>
                <w:sz w:val="24"/>
                <w:szCs w:val="24"/>
              </w:rPr>
              <w:t>Address:</w:t>
            </w:r>
            <w:r>
              <w:rPr>
                <w:rFonts w:ascii="Cambria" w:hAnsi="Cambria" w:eastAsia="Cambria" w:cs="Cambria"/>
                <w:color w:val="000000"/>
                <w:sz w:val="24"/>
                <w:szCs w:val="24"/>
              </w:rPr>
              <w:br w:type="textWrapping"/>
            </w:r>
            <w:r>
              <w:rPr>
                <w:rFonts w:ascii="Cambria" w:hAnsi="Cambria" w:eastAsia="Cambria" w:cs="Cambria"/>
                <w:color w:val="000000"/>
                <w:sz w:val="24"/>
                <w:szCs w:val="24"/>
              </w:rPr>
              <w:t>Phone:</w:t>
            </w:r>
            <w:r>
              <w:rPr>
                <w:rFonts w:ascii="Cambria" w:hAnsi="Cambria" w:eastAsia="Cambria" w:cs="Cambria"/>
                <w:color w:val="000000"/>
                <w:sz w:val="24"/>
                <w:szCs w:val="24"/>
              </w:rPr>
              <w:br w:type="textWrapping"/>
            </w:r>
            <w:r>
              <w:rPr>
                <w:rFonts w:ascii="Cambria" w:hAnsi="Cambria" w:eastAsia="Cambria" w:cs="Cambria"/>
                <w:color w:val="000000"/>
                <w:sz w:val="24"/>
                <w:szCs w:val="24"/>
              </w:rPr>
              <w:t>Fax:</w:t>
            </w:r>
            <w:r>
              <w:rPr>
                <w:rFonts w:ascii="Cambria" w:hAnsi="Cambria" w:eastAsia="Cambria" w:cs="Cambria"/>
                <w:color w:val="000000"/>
                <w:sz w:val="24"/>
                <w:szCs w:val="24"/>
              </w:rPr>
              <w:br w:type="textWrapping"/>
            </w:r>
            <w:r>
              <w:rPr>
                <w:rFonts w:ascii="Cambria" w:hAnsi="Cambria" w:eastAsia="Cambria" w:cs="Cambria"/>
                <w:color w:val="000000"/>
                <w:sz w:val="24"/>
                <w:szCs w:val="24"/>
              </w:rPr>
              <w:t>Website:</w:t>
            </w:r>
            <w:r>
              <w:rPr>
                <w:rFonts w:ascii="Cambria" w:hAnsi="Cambria" w:eastAsia="Cambria" w:cs="Cambria"/>
                <w:color w:val="000000"/>
                <w:sz w:val="24"/>
                <w:szCs w:val="24"/>
              </w:rPr>
              <w:br w:type="textWrapping"/>
            </w:r>
            <w:r>
              <w:rPr>
                <w:rFonts w:ascii="Cambria" w:hAnsi="Cambria" w:eastAsia="Cambria" w:cs="Cambria"/>
                <w:color w:val="000000"/>
                <w:sz w:val="24"/>
                <w:szCs w:val="24"/>
              </w:rPr>
              <w:br w:type="textWrapping"/>
            </w:r>
            <w:r>
              <w:rPr>
                <w:rFonts w:ascii="Cambria" w:hAnsi="Cambria" w:eastAsia="Cambria" w:cs="Cambria"/>
                <w:color w:val="000000"/>
                <w:sz w:val="24"/>
                <w:szCs w:val="24"/>
              </w:rPr>
              <w:t>Contact Person</w:t>
            </w:r>
            <w:r>
              <w:rPr>
                <w:rFonts w:ascii="Cambria" w:hAnsi="Cambria" w:eastAsia="Cambria" w:cs="Cambria"/>
                <w:color w:val="000000"/>
                <w:sz w:val="24"/>
                <w:szCs w:val="24"/>
              </w:rPr>
              <w:br w:type="textWrapping"/>
            </w:r>
            <w:r>
              <w:rPr>
                <w:rFonts w:ascii="Cambria" w:hAnsi="Cambria" w:eastAsia="Cambria" w:cs="Cambria"/>
                <w:color w:val="000000"/>
                <w:sz w:val="24"/>
                <w:szCs w:val="24"/>
              </w:rPr>
              <w:t>Name:</w:t>
            </w:r>
            <w:r>
              <w:rPr>
                <w:rFonts w:ascii="Cambria" w:hAnsi="Cambria" w:eastAsia="Cambria" w:cs="Cambria"/>
                <w:color w:val="000000"/>
                <w:sz w:val="24"/>
                <w:szCs w:val="24"/>
              </w:rPr>
              <w:br w:type="textWrapping"/>
            </w:r>
            <w:r>
              <w:rPr>
                <w:rFonts w:ascii="Cambria" w:hAnsi="Cambria" w:eastAsia="Cambria" w:cs="Cambria"/>
                <w:color w:val="000000"/>
                <w:sz w:val="24"/>
                <w:szCs w:val="24"/>
              </w:rPr>
              <w:t>Division/Department:</w:t>
            </w:r>
            <w:r>
              <w:rPr>
                <w:rFonts w:ascii="Cambria" w:hAnsi="Cambria" w:eastAsia="Cambria" w:cs="Cambria"/>
                <w:color w:val="000000"/>
                <w:sz w:val="24"/>
                <w:szCs w:val="24"/>
              </w:rPr>
              <w:br w:type="textWrapping"/>
            </w:r>
            <w:r>
              <w:rPr>
                <w:rFonts w:ascii="Cambria" w:hAnsi="Cambria" w:eastAsia="Cambria" w:cs="Cambria"/>
                <w:color w:val="000000"/>
                <w:sz w:val="24"/>
                <w:szCs w:val="24"/>
              </w:rPr>
              <w:t>Phone (direct):</w:t>
            </w:r>
            <w:r>
              <w:rPr>
                <w:rFonts w:ascii="Cambria" w:hAnsi="Cambria" w:eastAsia="Cambria" w:cs="Cambria"/>
                <w:color w:val="000000"/>
                <w:sz w:val="24"/>
                <w:szCs w:val="24"/>
              </w:rPr>
              <w:br w:type="textWrapping"/>
            </w:r>
            <w:r>
              <w:rPr>
                <w:rFonts w:ascii="Cambria" w:hAnsi="Cambria" w:eastAsia="Cambria" w:cs="Cambria"/>
                <w:color w:val="000000"/>
                <w:sz w:val="24"/>
                <w:szCs w:val="24"/>
              </w:rPr>
              <w:t>Email:</w:t>
            </w:r>
          </w:p>
        </w:tc>
        <w:tc>
          <w:tcPr>
            <w:tcW w:w="4753"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before="0" w:line="240" w:lineRule="auto"/>
              <w:rPr>
                <w:color w:val="000000"/>
              </w:rPr>
            </w:pPr>
            <w:r>
              <w:rPr>
                <w:rFonts w:ascii="Cambria" w:hAnsi="Cambria" w:eastAsia="Cambria" w:cs="Cambria"/>
                <w:b/>
                <w:color w:val="000000"/>
                <w:sz w:val="24"/>
                <w:szCs w:val="24"/>
              </w:rPr>
              <w:t>2b) Participating Organization</w:t>
            </w:r>
          </w:p>
          <w:p>
            <w:pPr>
              <w:spacing w:before="0" w:line="240" w:lineRule="auto"/>
              <w:rPr>
                <w:rFonts w:ascii="Cambria" w:hAnsi="Cambria" w:eastAsia="Cambria" w:cs="Cambria"/>
                <w:b/>
                <w:color w:val="000000"/>
                <w:sz w:val="24"/>
                <w:szCs w:val="24"/>
              </w:rPr>
            </w:pPr>
            <w:r>
              <w:rPr>
                <w:rFonts w:ascii="Cambria" w:hAnsi="Cambria" w:eastAsia="Cambria" w:cs="Cambria"/>
                <w:b/>
                <w:color w:val="000000"/>
                <w:sz w:val="24"/>
                <w:szCs w:val="24"/>
              </w:rPr>
              <w:t>(on the Jiangsu side)</w:t>
            </w:r>
          </w:p>
          <w:p>
            <w:pPr>
              <w:spacing w:before="240" w:line="240" w:lineRule="auto"/>
              <w:rPr>
                <w:rFonts w:ascii="Cambria" w:hAnsi="Cambria" w:eastAsia="Cambria" w:cs="Cambria"/>
                <w:color w:val="000000"/>
                <w:sz w:val="24"/>
                <w:szCs w:val="24"/>
              </w:rPr>
            </w:pPr>
            <w:r>
              <w:rPr>
                <w:rFonts w:ascii="Cambria" w:hAnsi="Cambria" w:eastAsia="Cambria" w:cs="Cambria"/>
                <w:color w:val="000000"/>
                <w:sz w:val="24"/>
                <w:szCs w:val="24"/>
              </w:rPr>
              <w:t>Name of institution/enterprise:</w:t>
            </w:r>
          </w:p>
          <w:p>
            <w:pPr>
              <w:spacing w:before="0" w:line="240" w:lineRule="auto"/>
              <w:rPr>
                <w:rFonts w:ascii="Cambria" w:hAnsi="Cambria" w:eastAsia="Cambria" w:cs="Cambria"/>
                <w:color w:val="000000"/>
                <w:sz w:val="24"/>
                <w:szCs w:val="24"/>
              </w:rPr>
            </w:pPr>
            <w:r>
              <w:rPr>
                <w:rFonts w:ascii="Cambria" w:hAnsi="Cambria" w:eastAsia="Cambria" w:cs="Cambria"/>
                <w:color w:val="000000"/>
                <w:sz w:val="24"/>
                <w:szCs w:val="24"/>
              </w:rPr>
              <w:t>Address:</w:t>
            </w:r>
            <w:r>
              <w:rPr>
                <w:rFonts w:ascii="Cambria" w:hAnsi="Cambria" w:eastAsia="Cambria" w:cs="Cambria"/>
                <w:color w:val="000000"/>
                <w:sz w:val="24"/>
                <w:szCs w:val="24"/>
              </w:rPr>
              <w:br w:type="textWrapping"/>
            </w:r>
            <w:r>
              <w:rPr>
                <w:rFonts w:ascii="Cambria" w:hAnsi="Cambria" w:eastAsia="Cambria" w:cs="Cambria"/>
                <w:color w:val="000000"/>
                <w:sz w:val="24"/>
                <w:szCs w:val="24"/>
              </w:rPr>
              <w:t>Phone:</w:t>
            </w:r>
            <w:r>
              <w:rPr>
                <w:rFonts w:ascii="Cambria" w:hAnsi="Cambria" w:eastAsia="Cambria" w:cs="Cambria"/>
                <w:color w:val="000000"/>
                <w:sz w:val="24"/>
                <w:szCs w:val="24"/>
              </w:rPr>
              <w:br w:type="textWrapping"/>
            </w:r>
            <w:r>
              <w:rPr>
                <w:rFonts w:ascii="Cambria" w:hAnsi="Cambria" w:eastAsia="Cambria" w:cs="Cambria"/>
                <w:color w:val="000000"/>
                <w:sz w:val="24"/>
                <w:szCs w:val="24"/>
              </w:rPr>
              <w:t>Fax:</w:t>
            </w:r>
            <w:r>
              <w:rPr>
                <w:rFonts w:ascii="Cambria" w:hAnsi="Cambria" w:eastAsia="Cambria" w:cs="Cambria"/>
                <w:color w:val="000000"/>
                <w:sz w:val="24"/>
                <w:szCs w:val="24"/>
              </w:rPr>
              <w:br w:type="textWrapping"/>
            </w:r>
            <w:r>
              <w:rPr>
                <w:rFonts w:ascii="Cambria" w:hAnsi="Cambria" w:eastAsia="Cambria" w:cs="Cambria"/>
                <w:color w:val="000000"/>
                <w:sz w:val="24"/>
                <w:szCs w:val="24"/>
              </w:rPr>
              <w:t>Website:</w:t>
            </w:r>
            <w:r>
              <w:rPr>
                <w:rFonts w:ascii="Cambria" w:hAnsi="Cambria" w:eastAsia="Cambria" w:cs="Cambria"/>
                <w:color w:val="000000"/>
                <w:sz w:val="24"/>
                <w:szCs w:val="24"/>
              </w:rPr>
              <w:br w:type="textWrapping"/>
            </w:r>
            <w:r>
              <w:rPr>
                <w:rFonts w:ascii="Cambria" w:hAnsi="Cambria" w:eastAsia="Cambria" w:cs="Cambria"/>
                <w:color w:val="000000"/>
                <w:sz w:val="24"/>
                <w:szCs w:val="24"/>
              </w:rPr>
              <w:br w:type="textWrapping"/>
            </w:r>
            <w:r>
              <w:rPr>
                <w:rFonts w:ascii="Cambria" w:hAnsi="Cambria" w:eastAsia="Cambria" w:cs="Cambria"/>
                <w:color w:val="000000"/>
                <w:sz w:val="24"/>
                <w:szCs w:val="24"/>
              </w:rPr>
              <w:t>Contact Person</w:t>
            </w:r>
            <w:r>
              <w:rPr>
                <w:rFonts w:ascii="Cambria" w:hAnsi="Cambria" w:eastAsia="Cambria" w:cs="Cambria"/>
                <w:color w:val="000000"/>
                <w:sz w:val="24"/>
                <w:szCs w:val="24"/>
              </w:rPr>
              <w:br w:type="textWrapping"/>
            </w:r>
            <w:r>
              <w:rPr>
                <w:rFonts w:ascii="Cambria" w:hAnsi="Cambria" w:eastAsia="Cambria" w:cs="Cambria"/>
                <w:color w:val="000000"/>
                <w:sz w:val="24"/>
                <w:szCs w:val="24"/>
              </w:rPr>
              <w:t>Name:</w:t>
            </w:r>
            <w:r>
              <w:rPr>
                <w:rFonts w:ascii="Cambria" w:hAnsi="Cambria" w:eastAsia="Cambria" w:cs="Cambria"/>
                <w:color w:val="000000"/>
                <w:sz w:val="24"/>
                <w:szCs w:val="24"/>
              </w:rPr>
              <w:br w:type="textWrapping"/>
            </w:r>
            <w:r>
              <w:rPr>
                <w:rFonts w:ascii="Cambria" w:hAnsi="Cambria" w:eastAsia="Cambria" w:cs="Cambria"/>
                <w:color w:val="000000"/>
                <w:sz w:val="24"/>
                <w:szCs w:val="24"/>
              </w:rPr>
              <w:t>Division/Department:</w:t>
            </w:r>
            <w:r>
              <w:rPr>
                <w:rFonts w:ascii="Cambria" w:hAnsi="Cambria" w:eastAsia="Cambria" w:cs="Cambria"/>
                <w:color w:val="000000"/>
                <w:sz w:val="24"/>
                <w:szCs w:val="24"/>
              </w:rPr>
              <w:br w:type="textWrapping"/>
            </w:r>
            <w:r>
              <w:rPr>
                <w:rFonts w:ascii="Cambria" w:hAnsi="Cambria" w:eastAsia="Cambria" w:cs="Cambria"/>
                <w:color w:val="000000"/>
                <w:sz w:val="24"/>
                <w:szCs w:val="24"/>
              </w:rPr>
              <w:t>Phone (direct):</w:t>
            </w:r>
            <w:r>
              <w:rPr>
                <w:rFonts w:ascii="Cambria" w:hAnsi="Cambria" w:eastAsia="Cambria" w:cs="Cambria"/>
                <w:color w:val="000000"/>
                <w:sz w:val="24"/>
                <w:szCs w:val="24"/>
              </w:rPr>
              <w:br w:type="textWrapping"/>
            </w:r>
            <w:r>
              <w:rPr>
                <w:rFonts w:ascii="Cambria" w:hAnsi="Cambria" w:eastAsia="Cambria" w:cs="Cambria"/>
                <w:color w:val="000000"/>
                <w:sz w:val="24"/>
                <w:szCs w:val="24"/>
              </w:rPr>
              <w:t>Email: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844" w:hRule="atLeast"/>
        </w:trPr>
        <w:tc>
          <w:tcPr>
            <w:tcW w:w="4886"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before="240" w:line="240" w:lineRule="auto"/>
              <w:rPr>
                <w:color w:val="000000"/>
              </w:rPr>
            </w:pPr>
            <w:r>
              <w:rPr>
                <w:rFonts w:ascii="Cambria" w:hAnsi="Cambria" w:eastAsia="Cambria" w:cs="Cambria"/>
                <w:b/>
                <w:color w:val="000000"/>
                <w:sz w:val="24"/>
                <w:szCs w:val="24"/>
              </w:rPr>
              <w:t>3a)</w:t>
            </w:r>
            <w:r>
              <w:rPr>
                <w:rFonts w:ascii="Cambria" w:hAnsi="Cambria" w:eastAsia="Cambria" w:cs="Cambria"/>
                <w:color w:val="000000"/>
                <w:sz w:val="24"/>
                <w:szCs w:val="24"/>
              </w:rPr>
              <w:t xml:space="preserve"> (add more if necessary)</w:t>
            </w:r>
          </w:p>
        </w:tc>
        <w:tc>
          <w:tcPr>
            <w:tcW w:w="4753"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before="240" w:line="240" w:lineRule="auto"/>
              <w:rPr>
                <w:color w:val="000000"/>
              </w:rPr>
            </w:pPr>
            <w:r>
              <w:rPr>
                <w:rFonts w:ascii="Cambria" w:hAnsi="Cambria" w:eastAsia="Cambria" w:cs="Cambria"/>
                <w:b/>
                <w:color w:val="000000"/>
                <w:sz w:val="24"/>
                <w:szCs w:val="24"/>
              </w:rPr>
              <w:t>3b) …</w:t>
            </w:r>
          </w:p>
        </w:tc>
      </w:tr>
    </w:tbl>
    <w:p>
      <w:pPr>
        <w:spacing w:before="0" w:line="240" w:lineRule="auto"/>
        <w:jc w:val="both"/>
        <w:rPr>
          <w:rFonts w:ascii="Cambria" w:hAnsi="Cambria" w:eastAsia="Cambria" w:cs="Cambria"/>
          <w:sz w:val="24"/>
          <w:szCs w:val="24"/>
        </w:rPr>
      </w:pPr>
    </w:p>
    <w:p>
      <w:pPr>
        <w:widowControl w:val="0"/>
        <w:spacing w:before="0" w:after="200"/>
        <w:rPr>
          <w:rFonts w:ascii="Cambria" w:hAnsi="Cambria" w:eastAsia="Cambria" w:cs="Cambria"/>
          <w:sz w:val="24"/>
          <w:szCs w:val="24"/>
        </w:rPr>
      </w:pPr>
      <w:r>
        <w:br w:type="page"/>
      </w:r>
    </w:p>
    <w:p>
      <w:pPr>
        <w:numPr>
          <w:ilvl w:val="0"/>
          <w:numId w:val="1"/>
        </w:numPr>
        <w:spacing w:before="0" w:line="240" w:lineRule="auto"/>
        <w:ind w:left="567" w:hanging="491"/>
        <w:jc w:val="both"/>
        <w:rPr>
          <w:rFonts w:ascii="Cambria" w:hAnsi="Cambria" w:eastAsia="Cambria" w:cs="Cambria"/>
          <w:sz w:val="24"/>
          <w:szCs w:val="24"/>
        </w:rPr>
      </w:pPr>
      <w:r>
        <w:rPr>
          <w:rFonts w:ascii="Cambria" w:hAnsi="Cambria" w:eastAsia="Cambria" w:cs="Cambria"/>
          <w:b/>
          <w:sz w:val="24"/>
          <w:szCs w:val="24"/>
        </w:rPr>
        <w:t>Finance</w:t>
      </w:r>
    </w:p>
    <w:p>
      <w:pPr>
        <w:tabs>
          <w:tab w:val="left" w:pos="4962"/>
        </w:tabs>
        <w:spacing w:before="0" w:line="240" w:lineRule="auto"/>
        <w:jc w:val="both"/>
      </w:pPr>
    </w:p>
    <w:p>
      <w:pPr>
        <w:tabs>
          <w:tab w:val="left" w:pos="4962"/>
        </w:tabs>
        <w:spacing w:before="0" w:line="240" w:lineRule="auto"/>
        <w:jc w:val="both"/>
      </w:pPr>
      <w:r>
        <w:rPr>
          <w:rFonts w:ascii="Cambria" w:hAnsi="Cambria" w:eastAsia="Cambria" w:cs="Cambria"/>
          <w:b/>
          <w:sz w:val="24"/>
          <w:szCs w:val="24"/>
        </w:rPr>
        <w:t xml:space="preserve">1a) Total Project Budget of the Principal Applicant (on the Czech side) – USD </w:t>
      </w:r>
    </w:p>
    <w:p>
      <w:pPr>
        <w:tabs>
          <w:tab w:val="left" w:pos="4962"/>
        </w:tabs>
        <w:spacing w:before="0" w:line="240" w:lineRule="auto"/>
        <w:jc w:val="both"/>
      </w:pPr>
      <w:r>
        <w:rPr>
          <w:rFonts w:ascii="Cambria" w:hAnsi="Cambria" w:eastAsia="Cambria" w:cs="Cambria"/>
          <w:sz w:val="24"/>
          <w:szCs w:val="24"/>
        </w:rPr>
        <w:t>Name of enterprise:</w:t>
      </w:r>
    </w:p>
    <w:tbl>
      <w:tblPr>
        <w:tblStyle w:val="41"/>
        <w:tblW w:w="96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1941"/>
        <w:gridCol w:w="1498"/>
        <w:gridCol w:w="1498"/>
        <w:gridCol w:w="1498"/>
        <w:gridCol w:w="1602"/>
        <w:gridCol w:w="16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941" w:type="dxa"/>
          </w:tcPr>
          <w:p>
            <w:pPr>
              <w:tabs>
                <w:tab w:val="left" w:pos="4962"/>
              </w:tabs>
              <w:spacing w:before="0" w:line="240" w:lineRule="auto"/>
              <w:rPr>
                <w:color w:val="000000"/>
              </w:rPr>
            </w:pPr>
            <w:r>
              <w:rPr>
                <w:rFonts w:ascii="Cambria" w:hAnsi="Cambria" w:eastAsia="Cambria" w:cs="Cambria"/>
                <w:b/>
                <w:color w:val="000000"/>
                <w:sz w:val="24"/>
                <w:szCs w:val="24"/>
              </w:rPr>
              <w:t>Indicator</w:t>
            </w:r>
          </w:p>
        </w:tc>
        <w:tc>
          <w:tcPr>
            <w:tcW w:w="1498" w:type="dxa"/>
            <w:shd w:val="clear" w:color="auto" w:fill="auto"/>
          </w:tcPr>
          <w:p>
            <w:pPr>
              <w:tabs>
                <w:tab w:val="left" w:pos="4962"/>
              </w:tabs>
              <w:spacing w:before="0" w:line="240" w:lineRule="auto"/>
              <w:rPr>
                <w:b/>
                <w:color w:val="000000"/>
              </w:rPr>
            </w:pPr>
            <w:r>
              <w:rPr>
                <w:rFonts w:ascii="Cambria" w:hAnsi="Cambria" w:eastAsia="Cambria" w:cs="Cambria"/>
                <w:b/>
                <w:color w:val="000000"/>
                <w:sz w:val="24"/>
                <w:szCs w:val="24"/>
              </w:rPr>
              <w:t>2022</w:t>
            </w:r>
          </w:p>
        </w:tc>
        <w:tc>
          <w:tcPr>
            <w:tcW w:w="1498" w:type="dxa"/>
          </w:tcPr>
          <w:p>
            <w:pPr>
              <w:tabs>
                <w:tab w:val="left" w:pos="4962"/>
              </w:tabs>
              <w:spacing w:before="0" w:line="240" w:lineRule="auto"/>
              <w:rPr>
                <w:color w:val="000000"/>
              </w:rPr>
            </w:pPr>
            <w:r>
              <w:rPr>
                <w:rFonts w:ascii="Cambria" w:hAnsi="Cambria" w:eastAsia="Cambria" w:cs="Cambria"/>
                <w:b/>
                <w:color w:val="000000"/>
                <w:sz w:val="24"/>
                <w:szCs w:val="24"/>
              </w:rPr>
              <w:t>2023</w:t>
            </w:r>
          </w:p>
        </w:tc>
        <w:tc>
          <w:tcPr>
            <w:tcW w:w="1498" w:type="dxa"/>
          </w:tcPr>
          <w:p>
            <w:pPr>
              <w:tabs>
                <w:tab w:val="left" w:pos="4962"/>
              </w:tabs>
              <w:spacing w:before="0" w:line="240" w:lineRule="auto"/>
              <w:rPr>
                <w:color w:val="000000"/>
              </w:rPr>
            </w:pPr>
            <w:r>
              <w:rPr>
                <w:rFonts w:ascii="Cambria" w:hAnsi="Cambria" w:eastAsia="Cambria" w:cs="Cambria"/>
                <w:b/>
                <w:color w:val="000000"/>
                <w:sz w:val="24"/>
                <w:szCs w:val="24"/>
              </w:rPr>
              <w:t>2024</w:t>
            </w:r>
          </w:p>
        </w:tc>
        <w:tc>
          <w:tcPr>
            <w:tcW w:w="1602" w:type="dxa"/>
          </w:tcPr>
          <w:p>
            <w:pPr>
              <w:tabs>
                <w:tab w:val="left" w:pos="4962"/>
              </w:tabs>
              <w:spacing w:before="0" w:line="240" w:lineRule="auto"/>
              <w:rPr>
                <w:rFonts w:ascii="Cambria" w:hAnsi="Cambria" w:eastAsia="Cambria" w:cs="Cambria"/>
                <w:b/>
                <w:color w:val="FF0000"/>
                <w:sz w:val="24"/>
                <w:szCs w:val="24"/>
              </w:rPr>
            </w:pPr>
            <w:r>
              <w:rPr>
                <w:rFonts w:ascii="Cambria" w:hAnsi="Cambria" w:eastAsia="Cambria" w:cs="Cambria"/>
                <w:b/>
                <w:color w:val="000000"/>
                <w:sz w:val="24"/>
                <w:szCs w:val="24"/>
              </w:rPr>
              <w:t>2025*</w:t>
            </w:r>
          </w:p>
        </w:tc>
        <w:tc>
          <w:tcPr>
            <w:tcW w:w="1602"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r>
              <w:rPr>
                <w:rFonts w:ascii="Cambria" w:hAnsi="Cambria" w:eastAsia="Cambria" w:cs="Cambria"/>
                <w:b/>
                <w:color w:val="000000"/>
                <w:sz w:val="24"/>
                <w:szCs w:val="24"/>
              </w:rPr>
              <w:t>Total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941"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r>
              <w:rPr>
                <w:rFonts w:ascii="Cambria" w:hAnsi="Cambria" w:eastAsia="Cambria" w:cs="Cambria"/>
                <w:b/>
                <w:color w:val="000000"/>
                <w:sz w:val="24"/>
                <w:szCs w:val="24"/>
              </w:rPr>
              <w:t>Costs</w:t>
            </w:r>
          </w:p>
        </w:tc>
        <w:tc>
          <w:tcPr>
            <w:tcW w:w="1498" w:type="dxa"/>
            <w:tcBorders>
              <w:top w:val="single" w:color="000000" w:sz="4" w:space="0"/>
              <w:left w:val="single" w:color="000000" w:sz="4" w:space="0"/>
              <w:bottom w:val="single" w:color="000000" w:sz="4" w:space="0"/>
              <w:right w:val="single" w:color="000000" w:sz="4" w:space="0"/>
            </w:tcBorders>
            <w:shd w:val="clear" w:color="auto" w:fill="auto"/>
            <w:tcMar>
              <w:top w:w="0" w:type="dxa"/>
              <w:left w:w="115" w:type="dxa"/>
              <w:bottom w:w="0" w:type="dxa"/>
              <w:right w:w="115" w:type="dxa"/>
            </w:tcMar>
          </w:tcPr>
          <w:p>
            <w:pPr>
              <w:tabs>
                <w:tab w:val="left" w:pos="4962"/>
              </w:tabs>
              <w:spacing w:before="0" w:line="240" w:lineRule="auto"/>
              <w:rPr>
                <w:color w:val="000000"/>
              </w:rPr>
            </w:pPr>
          </w:p>
        </w:tc>
        <w:tc>
          <w:tcPr>
            <w:tcW w:w="1498"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498"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602"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602"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941"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r>
              <w:rPr>
                <w:rFonts w:ascii="Cambria" w:hAnsi="Cambria" w:eastAsia="Cambria" w:cs="Cambria"/>
                <w:b/>
                <w:color w:val="000000"/>
                <w:sz w:val="24"/>
                <w:szCs w:val="24"/>
              </w:rPr>
              <w:t>Support from the TA ČR</w:t>
            </w:r>
          </w:p>
        </w:tc>
        <w:tc>
          <w:tcPr>
            <w:tcW w:w="1498" w:type="dxa"/>
            <w:tcBorders>
              <w:top w:val="single" w:color="000000" w:sz="4" w:space="0"/>
              <w:left w:val="single" w:color="000000" w:sz="4" w:space="0"/>
              <w:bottom w:val="single" w:color="000000" w:sz="4" w:space="0"/>
              <w:right w:val="single" w:color="000000" w:sz="4" w:space="0"/>
            </w:tcBorders>
            <w:shd w:val="clear" w:color="auto" w:fill="auto"/>
            <w:tcMar>
              <w:top w:w="0" w:type="dxa"/>
              <w:left w:w="115" w:type="dxa"/>
              <w:bottom w:w="0" w:type="dxa"/>
              <w:right w:w="115" w:type="dxa"/>
            </w:tcMar>
          </w:tcPr>
          <w:p>
            <w:pPr>
              <w:tabs>
                <w:tab w:val="left" w:pos="4962"/>
              </w:tabs>
              <w:spacing w:before="0" w:line="240" w:lineRule="auto"/>
              <w:rPr>
                <w:color w:val="000000"/>
              </w:rPr>
            </w:pPr>
          </w:p>
        </w:tc>
        <w:tc>
          <w:tcPr>
            <w:tcW w:w="1498"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498"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602"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602"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941"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r>
              <w:rPr>
                <w:rFonts w:ascii="Cambria" w:hAnsi="Cambria" w:eastAsia="Cambria" w:cs="Cambria"/>
                <w:b/>
                <w:color w:val="000000"/>
                <w:sz w:val="24"/>
                <w:szCs w:val="24"/>
              </w:rPr>
              <w:t>Private sources</w:t>
            </w:r>
          </w:p>
        </w:tc>
        <w:tc>
          <w:tcPr>
            <w:tcW w:w="1498" w:type="dxa"/>
            <w:tcBorders>
              <w:top w:val="single" w:color="000000" w:sz="4" w:space="0"/>
              <w:left w:val="single" w:color="000000" w:sz="4" w:space="0"/>
              <w:bottom w:val="single" w:color="000000" w:sz="4" w:space="0"/>
              <w:right w:val="single" w:color="000000" w:sz="4" w:space="0"/>
            </w:tcBorders>
            <w:shd w:val="clear" w:color="auto" w:fill="auto"/>
            <w:tcMar>
              <w:top w:w="0" w:type="dxa"/>
              <w:left w:w="115" w:type="dxa"/>
              <w:bottom w:w="0" w:type="dxa"/>
              <w:right w:w="115" w:type="dxa"/>
            </w:tcMar>
          </w:tcPr>
          <w:p>
            <w:pPr>
              <w:tabs>
                <w:tab w:val="left" w:pos="4962"/>
              </w:tabs>
              <w:spacing w:before="0" w:line="240" w:lineRule="auto"/>
              <w:rPr>
                <w:color w:val="000000"/>
              </w:rPr>
            </w:pPr>
          </w:p>
        </w:tc>
        <w:tc>
          <w:tcPr>
            <w:tcW w:w="1498"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498"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602"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602"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r>
    </w:tbl>
    <w:p>
      <w:pPr>
        <w:tabs>
          <w:tab w:val="left" w:pos="4962"/>
        </w:tabs>
        <w:spacing w:before="240" w:line="240" w:lineRule="auto"/>
        <w:jc w:val="both"/>
        <w:rPr>
          <w:rFonts w:ascii="Cambria" w:hAnsi="Cambria" w:eastAsia="Cambria" w:cs="Cambria"/>
          <w:sz w:val="24"/>
          <w:szCs w:val="24"/>
        </w:rPr>
      </w:pPr>
      <w:r>
        <w:rPr>
          <w:rFonts w:ascii="Cambria" w:hAnsi="Cambria" w:eastAsia="Cambria" w:cs="Cambria"/>
          <w:sz w:val="24"/>
          <w:szCs w:val="24"/>
        </w:rPr>
        <w:t>* Max. project duration is 36 months.</w:t>
      </w:r>
    </w:p>
    <w:p>
      <w:pPr>
        <w:tabs>
          <w:tab w:val="left" w:pos="4962"/>
        </w:tabs>
        <w:spacing w:before="0" w:line="240" w:lineRule="auto"/>
        <w:jc w:val="both"/>
        <w:rPr>
          <w:rFonts w:ascii="Cambria" w:hAnsi="Cambria" w:eastAsia="Cambria" w:cs="Cambria"/>
          <w:sz w:val="24"/>
          <w:szCs w:val="24"/>
        </w:rPr>
      </w:pPr>
    </w:p>
    <w:p>
      <w:pPr>
        <w:tabs>
          <w:tab w:val="left" w:pos="4962"/>
        </w:tabs>
        <w:spacing w:before="0" w:line="240" w:lineRule="auto"/>
        <w:jc w:val="both"/>
      </w:pPr>
      <w:r>
        <w:rPr>
          <w:rFonts w:ascii="Cambria" w:hAnsi="Cambria" w:eastAsia="Cambria" w:cs="Cambria"/>
          <w:sz w:val="24"/>
          <w:szCs w:val="24"/>
        </w:rPr>
        <w:t xml:space="preserve">If the government contribution does not cover all project costs, how will you finance the rest of the project costs (own company profit, bank loan, …)? </w:t>
      </w:r>
      <w:r>
        <w:rPr>
          <w:rFonts w:ascii="Cambria" w:hAnsi="Cambria" w:eastAsia="Cambria" w:cs="Cambria"/>
          <w:i/>
          <w:sz w:val="24"/>
          <w:szCs w:val="24"/>
        </w:rPr>
        <w:t xml:space="preserve">(please specify amounts and sources </w:t>
      </w:r>
      <w:r>
        <w:rPr>
          <w:rFonts w:ascii="Cambria" w:hAnsi="Cambria" w:eastAsia="Cambria" w:cs="Cambria"/>
          <w:i/>
          <w:sz w:val="24"/>
          <w:szCs w:val="24"/>
        </w:rPr>
        <w:br w:type="textWrapping"/>
      </w:r>
      <w:r>
        <w:rPr>
          <w:rFonts w:ascii="Cambria" w:hAnsi="Cambria" w:eastAsia="Cambria" w:cs="Cambria"/>
          <w:i/>
          <w:sz w:val="24"/>
          <w:szCs w:val="24"/>
        </w:rPr>
        <w:t>of financing of the project)</w:t>
      </w:r>
    </w:p>
    <w:p>
      <w:pPr>
        <w:tabs>
          <w:tab w:val="left" w:pos="4962"/>
        </w:tabs>
        <w:spacing w:before="0" w:line="240" w:lineRule="auto"/>
        <w:jc w:val="both"/>
      </w:pPr>
    </w:p>
    <w:tbl>
      <w:tblPr>
        <w:tblStyle w:val="42"/>
        <w:tblW w:w="96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96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639"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jc w:val="both"/>
              <w:rPr>
                <w:color w:val="000000"/>
              </w:rPr>
            </w:pPr>
          </w:p>
        </w:tc>
      </w:tr>
    </w:tbl>
    <w:p>
      <w:pPr>
        <w:tabs>
          <w:tab w:val="left" w:pos="4962"/>
        </w:tabs>
        <w:spacing w:before="0" w:line="240" w:lineRule="auto"/>
        <w:jc w:val="both"/>
      </w:pPr>
    </w:p>
    <w:p>
      <w:pPr>
        <w:tabs>
          <w:tab w:val="left" w:pos="4962"/>
        </w:tabs>
        <w:spacing w:before="0" w:line="240" w:lineRule="auto"/>
        <w:jc w:val="both"/>
      </w:pPr>
      <w:r>
        <w:rPr>
          <w:rFonts w:ascii="Cambria" w:hAnsi="Cambria" w:eastAsia="Cambria" w:cs="Cambria"/>
          <w:b/>
          <w:sz w:val="24"/>
          <w:szCs w:val="24"/>
        </w:rPr>
        <w:t xml:space="preserve">1b) Total Project Budget of the Principal Applicant (on the Jiangsu side) – USD </w:t>
      </w:r>
    </w:p>
    <w:p>
      <w:pPr>
        <w:tabs>
          <w:tab w:val="left" w:pos="4962"/>
        </w:tabs>
        <w:spacing w:before="0" w:line="240" w:lineRule="auto"/>
        <w:jc w:val="both"/>
        <w:rPr>
          <w:rFonts w:ascii="Cambria" w:hAnsi="Cambria" w:eastAsia="Cambria" w:cs="Cambria"/>
          <w:sz w:val="24"/>
          <w:szCs w:val="24"/>
        </w:rPr>
      </w:pPr>
      <w:r>
        <w:rPr>
          <w:rFonts w:ascii="Cambria" w:hAnsi="Cambria" w:eastAsia="Cambria" w:cs="Cambria"/>
          <w:sz w:val="24"/>
          <w:szCs w:val="24"/>
        </w:rPr>
        <w:t>Name of enterprise:</w:t>
      </w:r>
    </w:p>
    <w:tbl>
      <w:tblPr>
        <w:tblStyle w:val="43"/>
        <w:tblW w:w="96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1941"/>
        <w:gridCol w:w="1498"/>
        <w:gridCol w:w="1498"/>
        <w:gridCol w:w="1498"/>
        <w:gridCol w:w="1602"/>
        <w:gridCol w:w="16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941" w:type="dxa"/>
          </w:tcPr>
          <w:p>
            <w:pPr>
              <w:tabs>
                <w:tab w:val="left" w:pos="4962"/>
              </w:tabs>
              <w:spacing w:before="0" w:line="240" w:lineRule="auto"/>
              <w:rPr>
                <w:color w:val="000000"/>
              </w:rPr>
            </w:pPr>
            <w:r>
              <w:rPr>
                <w:rFonts w:ascii="Cambria" w:hAnsi="Cambria" w:eastAsia="Cambria" w:cs="Cambria"/>
                <w:b/>
                <w:color w:val="000000"/>
                <w:sz w:val="24"/>
                <w:szCs w:val="24"/>
              </w:rPr>
              <w:t>Indicator</w:t>
            </w:r>
          </w:p>
        </w:tc>
        <w:tc>
          <w:tcPr>
            <w:tcW w:w="1498" w:type="dxa"/>
            <w:shd w:val="clear" w:color="auto" w:fill="auto"/>
          </w:tcPr>
          <w:p>
            <w:pPr>
              <w:tabs>
                <w:tab w:val="left" w:pos="4962"/>
              </w:tabs>
              <w:spacing w:before="0" w:line="240" w:lineRule="auto"/>
              <w:rPr>
                <w:rFonts w:ascii="Cambria" w:hAnsi="Cambria" w:eastAsia="Cambria" w:cs="Cambria"/>
                <w:b/>
                <w:color w:val="000000"/>
                <w:sz w:val="24"/>
                <w:szCs w:val="24"/>
              </w:rPr>
            </w:pPr>
            <w:r>
              <w:rPr>
                <w:rFonts w:ascii="Cambria" w:hAnsi="Cambria" w:eastAsia="Cambria" w:cs="Cambria"/>
                <w:b/>
                <w:color w:val="000000"/>
                <w:sz w:val="24"/>
                <w:szCs w:val="24"/>
              </w:rPr>
              <w:t>2022</w:t>
            </w:r>
          </w:p>
        </w:tc>
        <w:tc>
          <w:tcPr>
            <w:tcW w:w="1498" w:type="dxa"/>
            <w:shd w:val="clear" w:color="auto" w:fill="auto"/>
          </w:tcPr>
          <w:p>
            <w:pPr>
              <w:tabs>
                <w:tab w:val="left" w:pos="4962"/>
              </w:tabs>
              <w:spacing w:before="0" w:line="240" w:lineRule="auto"/>
              <w:rPr>
                <w:b/>
                <w:color w:val="000000"/>
              </w:rPr>
            </w:pPr>
            <w:r>
              <w:rPr>
                <w:rFonts w:ascii="Cambria" w:hAnsi="Cambria" w:eastAsia="Cambria" w:cs="Cambria"/>
                <w:b/>
                <w:color w:val="000000"/>
                <w:sz w:val="24"/>
                <w:szCs w:val="24"/>
              </w:rPr>
              <w:t>2023</w:t>
            </w:r>
          </w:p>
        </w:tc>
        <w:tc>
          <w:tcPr>
            <w:tcW w:w="1498" w:type="dxa"/>
          </w:tcPr>
          <w:p>
            <w:pPr>
              <w:tabs>
                <w:tab w:val="left" w:pos="4962"/>
              </w:tabs>
              <w:spacing w:before="0" w:line="240" w:lineRule="auto"/>
              <w:rPr>
                <w:color w:val="000000"/>
              </w:rPr>
            </w:pPr>
            <w:r>
              <w:rPr>
                <w:rFonts w:ascii="Cambria" w:hAnsi="Cambria" w:eastAsia="Cambria" w:cs="Cambria"/>
                <w:b/>
                <w:color w:val="000000"/>
                <w:sz w:val="24"/>
                <w:szCs w:val="24"/>
              </w:rPr>
              <w:t>2024</w:t>
            </w:r>
          </w:p>
        </w:tc>
        <w:tc>
          <w:tcPr>
            <w:tcW w:w="1602" w:type="dxa"/>
          </w:tcPr>
          <w:p>
            <w:pPr>
              <w:tabs>
                <w:tab w:val="left" w:pos="4962"/>
              </w:tabs>
              <w:spacing w:before="0" w:line="240" w:lineRule="auto"/>
              <w:rPr>
                <w:color w:val="000000"/>
              </w:rPr>
            </w:pPr>
            <w:r>
              <w:rPr>
                <w:rFonts w:ascii="Cambria" w:hAnsi="Cambria" w:eastAsia="Cambria" w:cs="Cambria"/>
                <w:b/>
                <w:color w:val="000000"/>
                <w:sz w:val="24"/>
                <w:szCs w:val="24"/>
              </w:rPr>
              <w:t>2025*</w:t>
            </w:r>
          </w:p>
        </w:tc>
        <w:tc>
          <w:tcPr>
            <w:tcW w:w="1602"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r>
              <w:rPr>
                <w:rFonts w:ascii="Cambria" w:hAnsi="Cambria" w:eastAsia="Cambria" w:cs="Cambria"/>
                <w:b/>
                <w:color w:val="000000"/>
                <w:sz w:val="24"/>
                <w:szCs w:val="24"/>
              </w:rPr>
              <w:t>Total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941"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r>
              <w:rPr>
                <w:rFonts w:ascii="Cambria" w:hAnsi="Cambria" w:eastAsia="Cambria" w:cs="Cambria"/>
                <w:b/>
                <w:color w:val="000000"/>
                <w:sz w:val="24"/>
                <w:szCs w:val="24"/>
              </w:rPr>
              <w:t>Costs</w:t>
            </w:r>
          </w:p>
        </w:tc>
        <w:tc>
          <w:tcPr>
            <w:tcW w:w="1498" w:type="dxa"/>
            <w:tcBorders>
              <w:top w:val="single" w:color="000000" w:sz="4" w:space="0"/>
              <w:left w:val="single" w:color="000000" w:sz="4" w:space="0"/>
              <w:bottom w:val="single" w:color="000000" w:sz="4" w:space="0"/>
              <w:right w:val="single" w:color="000000" w:sz="4" w:space="0"/>
            </w:tcBorders>
            <w:shd w:val="clear" w:color="auto" w:fill="auto"/>
            <w:tcMar>
              <w:top w:w="0" w:type="dxa"/>
              <w:left w:w="115" w:type="dxa"/>
              <w:bottom w:w="0" w:type="dxa"/>
              <w:right w:w="115" w:type="dxa"/>
            </w:tcMar>
          </w:tcPr>
          <w:p>
            <w:pPr>
              <w:tabs>
                <w:tab w:val="left" w:pos="4962"/>
              </w:tabs>
              <w:spacing w:before="0" w:line="240" w:lineRule="auto"/>
              <w:rPr>
                <w:color w:val="000000"/>
              </w:rPr>
            </w:pPr>
          </w:p>
        </w:tc>
        <w:tc>
          <w:tcPr>
            <w:tcW w:w="1498"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498"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602"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602"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941"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r>
              <w:rPr>
                <w:rFonts w:ascii="Cambria" w:hAnsi="Cambria" w:eastAsia="Cambria" w:cs="Cambria"/>
                <w:b/>
                <w:color w:val="000000"/>
                <w:sz w:val="24"/>
                <w:szCs w:val="24"/>
              </w:rPr>
              <w:t>Support from the JSTD</w:t>
            </w:r>
          </w:p>
        </w:tc>
        <w:tc>
          <w:tcPr>
            <w:tcW w:w="1498" w:type="dxa"/>
            <w:tcBorders>
              <w:top w:val="single" w:color="000000" w:sz="4" w:space="0"/>
              <w:left w:val="single" w:color="000000" w:sz="4" w:space="0"/>
              <w:bottom w:val="single" w:color="000000" w:sz="4" w:space="0"/>
              <w:right w:val="single" w:color="000000" w:sz="4" w:space="0"/>
            </w:tcBorders>
            <w:shd w:val="clear" w:color="auto" w:fill="auto"/>
            <w:tcMar>
              <w:top w:w="0" w:type="dxa"/>
              <w:left w:w="115" w:type="dxa"/>
              <w:bottom w:w="0" w:type="dxa"/>
              <w:right w:w="115" w:type="dxa"/>
            </w:tcMar>
          </w:tcPr>
          <w:p>
            <w:pPr>
              <w:tabs>
                <w:tab w:val="left" w:pos="4962"/>
              </w:tabs>
              <w:spacing w:before="0" w:line="240" w:lineRule="auto"/>
              <w:rPr>
                <w:color w:val="000000"/>
              </w:rPr>
            </w:pPr>
          </w:p>
        </w:tc>
        <w:tc>
          <w:tcPr>
            <w:tcW w:w="1498"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498"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602"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602"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941"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r>
              <w:rPr>
                <w:rFonts w:ascii="Cambria" w:hAnsi="Cambria" w:eastAsia="Cambria" w:cs="Cambria"/>
                <w:b/>
                <w:color w:val="000000"/>
                <w:sz w:val="24"/>
                <w:szCs w:val="24"/>
              </w:rPr>
              <w:t>Private sources</w:t>
            </w:r>
          </w:p>
        </w:tc>
        <w:tc>
          <w:tcPr>
            <w:tcW w:w="1498" w:type="dxa"/>
            <w:tcBorders>
              <w:top w:val="single" w:color="000000" w:sz="4" w:space="0"/>
              <w:left w:val="single" w:color="000000" w:sz="4" w:space="0"/>
              <w:bottom w:val="single" w:color="000000" w:sz="4" w:space="0"/>
              <w:right w:val="single" w:color="000000" w:sz="4" w:space="0"/>
            </w:tcBorders>
            <w:shd w:val="clear" w:color="auto" w:fill="auto"/>
            <w:tcMar>
              <w:top w:w="0" w:type="dxa"/>
              <w:left w:w="115" w:type="dxa"/>
              <w:bottom w:w="0" w:type="dxa"/>
              <w:right w:w="115" w:type="dxa"/>
            </w:tcMar>
          </w:tcPr>
          <w:p>
            <w:pPr>
              <w:tabs>
                <w:tab w:val="left" w:pos="4962"/>
              </w:tabs>
              <w:spacing w:before="0" w:line="240" w:lineRule="auto"/>
              <w:rPr>
                <w:color w:val="000000"/>
              </w:rPr>
            </w:pPr>
          </w:p>
        </w:tc>
        <w:tc>
          <w:tcPr>
            <w:tcW w:w="1498"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498"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602"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602"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r>
    </w:tbl>
    <w:p>
      <w:pPr>
        <w:tabs>
          <w:tab w:val="left" w:pos="4962"/>
        </w:tabs>
        <w:spacing w:before="240" w:line="240" w:lineRule="auto"/>
        <w:jc w:val="both"/>
        <w:rPr>
          <w:rFonts w:ascii="Cambria" w:hAnsi="Cambria" w:eastAsia="Cambria" w:cs="Cambria"/>
          <w:sz w:val="24"/>
          <w:szCs w:val="24"/>
        </w:rPr>
      </w:pPr>
      <w:r>
        <w:rPr>
          <w:rFonts w:ascii="Cambria" w:hAnsi="Cambria" w:eastAsia="Cambria" w:cs="Cambria"/>
          <w:sz w:val="24"/>
          <w:szCs w:val="24"/>
        </w:rPr>
        <w:t>* Max. project duration is 36 months.</w:t>
      </w:r>
    </w:p>
    <w:p>
      <w:pPr>
        <w:tabs>
          <w:tab w:val="left" w:pos="4962"/>
        </w:tabs>
        <w:spacing w:before="240" w:line="240" w:lineRule="auto"/>
        <w:jc w:val="both"/>
      </w:pPr>
      <w:r>
        <w:rPr>
          <w:rFonts w:ascii="Cambria" w:hAnsi="Cambria" w:eastAsia="Cambria" w:cs="Cambria"/>
          <w:sz w:val="24"/>
          <w:szCs w:val="24"/>
        </w:rPr>
        <w:t xml:space="preserve">If the support does not cover all project costs, how will you finance the rest of the project costs (own company profit, bank loan, …)? </w:t>
      </w:r>
      <w:r>
        <w:rPr>
          <w:rFonts w:ascii="Cambria" w:hAnsi="Cambria" w:eastAsia="Cambria" w:cs="Cambria"/>
          <w:i/>
          <w:sz w:val="24"/>
          <w:szCs w:val="24"/>
        </w:rPr>
        <w:t xml:space="preserve">(please specify amounts and sources of financing </w:t>
      </w:r>
      <w:r>
        <w:rPr>
          <w:rFonts w:ascii="Cambria" w:hAnsi="Cambria" w:eastAsia="Cambria" w:cs="Cambria"/>
          <w:i/>
          <w:sz w:val="24"/>
          <w:szCs w:val="24"/>
        </w:rPr>
        <w:br w:type="textWrapping"/>
      </w:r>
      <w:r>
        <w:rPr>
          <w:rFonts w:ascii="Cambria" w:hAnsi="Cambria" w:eastAsia="Cambria" w:cs="Cambria"/>
          <w:i/>
          <w:sz w:val="24"/>
          <w:szCs w:val="24"/>
        </w:rPr>
        <w:t>of the project)</w:t>
      </w:r>
    </w:p>
    <w:p>
      <w:pPr>
        <w:tabs>
          <w:tab w:val="left" w:pos="4962"/>
        </w:tabs>
        <w:spacing w:before="0" w:line="240" w:lineRule="auto"/>
        <w:jc w:val="both"/>
      </w:pPr>
    </w:p>
    <w:tbl>
      <w:tblPr>
        <w:tblStyle w:val="44"/>
        <w:tblW w:w="96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96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9639"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jc w:val="both"/>
              <w:rPr>
                <w:color w:val="000000"/>
              </w:rPr>
            </w:pPr>
          </w:p>
        </w:tc>
      </w:tr>
    </w:tbl>
    <w:p>
      <w:pPr>
        <w:tabs>
          <w:tab w:val="left" w:pos="4962"/>
        </w:tabs>
        <w:spacing w:before="0" w:line="240" w:lineRule="auto"/>
        <w:jc w:val="both"/>
        <w:rPr>
          <w:rFonts w:ascii="Cambria" w:hAnsi="Cambria" w:eastAsia="Cambria" w:cs="Cambria"/>
          <w:b/>
          <w:sz w:val="24"/>
          <w:szCs w:val="24"/>
        </w:rPr>
      </w:pPr>
      <w:bookmarkStart w:id="2" w:name="_heading=h.1fob9te" w:colFirst="0" w:colLast="0"/>
      <w:bookmarkEnd w:id="2"/>
    </w:p>
    <w:p>
      <w:pPr>
        <w:tabs>
          <w:tab w:val="left" w:pos="4962"/>
        </w:tabs>
        <w:spacing w:before="0" w:line="240" w:lineRule="auto"/>
        <w:jc w:val="both"/>
      </w:pPr>
      <w:r>
        <w:rPr>
          <w:rFonts w:ascii="Cambria" w:hAnsi="Cambria" w:eastAsia="Cambria" w:cs="Cambria"/>
          <w:b/>
          <w:sz w:val="24"/>
          <w:szCs w:val="24"/>
        </w:rPr>
        <w:t>2a) Total Project Budget of the Participating Organization (on the Czech side) –  USD</w:t>
      </w:r>
    </w:p>
    <w:p>
      <w:pPr>
        <w:tabs>
          <w:tab w:val="left" w:pos="4962"/>
        </w:tabs>
        <w:spacing w:before="0" w:line="240" w:lineRule="auto"/>
        <w:jc w:val="both"/>
      </w:pPr>
      <w:r>
        <w:rPr>
          <w:rFonts w:ascii="Cambria" w:hAnsi="Cambria" w:eastAsia="Cambria" w:cs="Cambria"/>
          <w:sz w:val="24"/>
          <w:szCs w:val="24"/>
        </w:rPr>
        <w:t>Name of institution/enterprise:</w:t>
      </w:r>
    </w:p>
    <w:tbl>
      <w:tblPr>
        <w:tblStyle w:val="45"/>
        <w:tblW w:w="96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1941"/>
        <w:gridCol w:w="1498"/>
        <w:gridCol w:w="1498"/>
        <w:gridCol w:w="1498"/>
        <w:gridCol w:w="1602"/>
        <w:gridCol w:w="16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941" w:type="dxa"/>
          </w:tcPr>
          <w:p>
            <w:pPr>
              <w:tabs>
                <w:tab w:val="left" w:pos="4962"/>
              </w:tabs>
              <w:spacing w:before="0" w:line="240" w:lineRule="auto"/>
              <w:rPr>
                <w:color w:val="000000"/>
              </w:rPr>
            </w:pPr>
            <w:r>
              <w:rPr>
                <w:rFonts w:ascii="Cambria" w:hAnsi="Cambria" w:eastAsia="Cambria" w:cs="Cambria"/>
                <w:b/>
                <w:color w:val="000000"/>
                <w:sz w:val="24"/>
                <w:szCs w:val="24"/>
              </w:rPr>
              <w:t>Indicator</w:t>
            </w:r>
          </w:p>
        </w:tc>
        <w:tc>
          <w:tcPr>
            <w:tcW w:w="1498" w:type="dxa"/>
            <w:shd w:val="clear" w:color="auto" w:fill="auto"/>
          </w:tcPr>
          <w:p>
            <w:pPr>
              <w:tabs>
                <w:tab w:val="left" w:pos="4962"/>
              </w:tabs>
              <w:spacing w:before="0" w:line="240" w:lineRule="auto"/>
              <w:rPr>
                <w:b/>
                <w:color w:val="000000"/>
              </w:rPr>
            </w:pPr>
            <w:r>
              <w:rPr>
                <w:rFonts w:ascii="Cambria" w:hAnsi="Cambria" w:eastAsia="Cambria" w:cs="Cambria"/>
                <w:b/>
                <w:color w:val="000000"/>
                <w:sz w:val="24"/>
                <w:szCs w:val="24"/>
              </w:rPr>
              <w:t>2022</w:t>
            </w:r>
          </w:p>
        </w:tc>
        <w:tc>
          <w:tcPr>
            <w:tcW w:w="1498" w:type="dxa"/>
          </w:tcPr>
          <w:p>
            <w:pPr>
              <w:tabs>
                <w:tab w:val="left" w:pos="4962"/>
              </w:tabs>
              <w:spacing w:before="0" w:line="240" w:lineRule="auto"/>
              <w:rPr>
                <w:color w:val="000000"/>
              </w:rPr>
            </w:pPr>
            <w:r>
              <w:rPr>
                <w:rFonts w:ascii="Cambria" w:hAnsi="Cambria" w:eastAsia="Cambria" w:cs="Cambria"/>
                <w:b/>
                <w:color w:val="000000"/>
                <w:sz w:val="24"/>
                <w:szCs w:val="24"/>
              </w:rPr>
              <w:t>2023</w:t>
            </w:r>
          </w:p>
        </w:tc>
        <w:tc>
          <w:tcPr>
            <w:tcW w:w="1498" w:type="dxa"/>
          </w:tcPr>
          <w:p>
            <w:pPr>
              <w:tabs>
                <w:tab w:val="left" w:pos="4962"/>
              </w:tabs>
              <w:spacing w:before="0" w:line="240" w:lineRule="auto"/>
              <w:rPr>
                <w:color w:val="000000"/>
              </w:rPr>
            </w:pPr>
            <w:r>
              <w:rPr>
                <w:rFonts w:ascii="Cambria" w:hAnsi="Cambria" w:eastAsia="Cambria" w:cs="Cambria"/>
                <w:b/>
                <w:color w:val="000000"/>
                <w:sz w:val="24"/>
                <w:szCs w:val="24"/>
              </w:rPr>
              <w:t>2024</w:t>
            </w:r>
          </w:p>
        </w:tc>
        <w:tc>
          <w:tcPr>
            <w:tcW w:w="1602" w:type="dxa"/>
          </w:tcPr>
          <w:p>
            <w:pPr>
              <w:tabs>
                <w:tab w:val="left" w:pos="4962"/>
              </w:tabs>
              <w:spacing w:before="0" w:line="240" w:lineRule="auto"/>
              <w:rPr>
                <w:rFonts w:ascii="Cambria" w:hAnsi="Cambria" w:eastAsia="Cambria" w:cs="Cambria"/>
                <w:b/>
                <w:color w:val="000000"/>
                <w:sz w:val="24"/>
                <w:szCs w:val="24"/>
              </w:rPr>
            </w:pPr>
            <w:r>
              <w:rPr>
                <w:rFonts w:ascii="Cambria" w:hAnsi="Cambria" w:eastAsia="Cambria" w:cs="Cambria"/>
                <w:b/>
                <w:color w:val="000000"/>
                <w:sz w:val="24"/>
                <w:szCs w:val="24"/>
              </w:rPr>
              <w:t>2025*</w:t>
            </w:r>
          </w:p>
        </w:tc>
        <w:tc>
          <w:tcPr>
            <w:tcW w:w="1602"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r>
              <w:rPr>
                <w:rFonts w:ascii="Cambria" w:hAnsi="Cambria" w:eastAsia="Cambria" w:cs="Cambria"/>
                <w:b/>
                <w:color w:val="000000"/>
                <w:sz w:val="24"/>
                <w:szCs w:val="24"/>
              </w:rPr>
              <w:t>Total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941"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r>
              <w:rPr>
                <w:rFonts w:ascii="Cambria" w:hAnsi="Cambria" w:eastAsia="Cambria" w:cs="Cambria"/>
                <w:b/>
                <w:color w:val="000000"/>
                <w:sz w:val="24"/>
                <w:szCs w:val="24"/>
              </w:rPr>
              <w:t>Costs</w:t>
            </w:r>
          </w:p>
        </w:tc>
        <w:tc>
          <w:tcPr>
            <w:tcW w:w="1498" w:type="dxa"/>
            <w:tcBorders>
              <w:top w:val="single" w:color="000000" w:sz="4" w:space="0"/>
              <w:left w:val="single" w:color="000000" w:sz="4" w:space="0"/>
              <w:bottom w:val="single" w:color="000000" w:sz="4" w:space="0"/>
              <w:right w:val="single" w:color="000000" w:sz="4" w:space="0"/>
            </w:tcBorders>
            <w:shd w:val="clear" w:color="auto" w:fill="auto"/>
            <w:tcMar>
              <w:top w:w="0" w:type="dxa"/>
              <w:left w:w="115" w:type="dxa"/>
              <w:bottom w:w="0" w:type="dxa"/>
              <w:right w:w="115" w:type="dxa"/>
            </w:tcMar>
          </w:tcPr>
          <w:p>
            <w:pPr>
              <w:tabs>
                <w:tab w:val="left" w:pos="4962"/>
              </w:tabs>
              <w:spacing w:before="0" w:line="240" w:lineRule="auto"/>
              <w:rPr>
                <w:color w:val="000000"/>
              </w:rPr>
            </w:pPr>
          </w:p>
        </w:tc>
        <w:tc>
          <w:tcPr>
            <w:tcW w:w="1498"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498"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602"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602"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941"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r>
              <w:rPr>
                <w:rFonts w:ascii="Cambria" w:hAnsi="Cambria" w:eastAsia="Cambria" w:cs="Cambria"/>
                <w:b/>
                <w:color w:val="000000"/>
                <w:sz w:val="24"/>
                <w:szCs w:val="24"/>
              </w:rPr>
              <w:t>Support from the TA ČR</w:t>
            </w:r>
          </w:p>
        </w:tc>
        <w:tc>
          <w:tcPr>
            <w:tcW w:w="1498" w:type="dxa"/>
            <w:tcBorders>
              <w:top w:val="single" w:color="000000" w:sz="4" w:space="0"/>
              <w:left w:val="single" w:color="000000" w:sz="4" w:space="0"/>
              <w:bottom w:val="single" w:color="000000" w:sz="4" w:space="0"/>
              <w:right w:val="single" w:color="000000" w:sz="4" w:space="0"/>
            </w:tcBorders>
            <w:shd w:val="clear" w:color="auto" w:fill="auto"/>
            <w:tcMar>
              <w:top w:w="0" w:type="dxa"/>
              <w:left w:w="115" w:type="dxa"/>
              <w:bottom w:w="0" w:type="dxa"/>
              <w:right w:w="115" w:type="dxa"/>
            </w:tcMar>
          </w:tcPr>
          <w:p>
            <w:pPr>
              <w:tabs>
                <w:tab w:val="left" w:pos="4962"/>
              </w:tabs>
              <w:spacing w:before="0" w:line="240" w:lineRule="auto"/>
              <w:rPr>
                <w:color w:val="000000"/>
              </w:rPr>
            </w:pPr>
          </w:p>
        </w:tc>
        <w:tc>
          <w:tcPr>
            <w:tcW w:w="1498"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498"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602"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602"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941"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r>
              <w:rPr>
                <w:rFonts w:ascii="Cambria" w:hAnsi="Cambria" w:eastAsia="Cambria" w:cs="Cambria"/>
                <w:b/>
                <w:color w:val="000000"/>
                <w:sz w:val="24"/>
                <w:szCs w:val="24"/>
              </w:rPr>
              <w:t>Private sources</w:t>
            </w:r>
          </w:p>
        </w:tc>
        <w:tc>
          <w:tcPr>
            <w:tcW w:w="1498" w:type="dxa"/>
            <w:tcBorders>
              <w:top w:val="single" w:color="000000" w:sz="4" w:space="0"/>
              <w:left w:val="single" w:color="000000" w:sz="4" w:space="0"/>
              <w:bottom w:val="single" w:color="000000" w:sz="4" w:space="0"/>
              <w:right w:val="single" w:color="000000" w:sz="4" w:space="0"/>
            </w:tcBorders>
            <w:shd w:val="clear" w:color="auto" w:fill="auto"/>
            <w:tcMar>
              <w:top w:w="0" w:type="dxa"/>
              <w:left w:w="115" w:type="dxa"/>
              <w:bottom w:w="0" w:type="dxa"/>
              <w:right w:w="115" w:type="dxa"/>
            </w:tcMar>
          </w:tcPr>
          <w:p>
            <w:pPr>
              <w:tabs>
                <w:tab w:val="left" w:pos="4962"/>
              </w:tabs>
              <w:spacing w:before="0" w:line="240" w:lineRule="auto"/>
              <w:rPr>
                <w:color w:val="000000"/>
              </w:rPr>
            </w:pPr>
          </w:p>
        </w:tc>
        <w:tc>
          <w:tcPr>
            <w:tcW w:w="1498"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498"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602"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602"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r>
    </w:tbl>
    <w:p>
      <w:pPr>
        <w:tabs>
          <w:tab w:val="left" w:pos="4962"/>
        </w:tabs>
        <w:spacing w:before="240" w:line="240" w:lineRule="auto"/>
        <w:jc w:val="both"/>
        <w:rPr>
          <w:rFonts w:ascii="Cambria" w:hAnsi="Cambria" w:eastAsia="Cambria" w:cs="Cambria"/>
          <w:sz w:val="24"/>
          <w:szCs w:val="24"/>
        </w:rPr>
      </w:pPr>
      <w:r>
        <w:rPr>
          <w:rFonts w:ascii="Cambria" w:hAnsi="Cambria" w:eastAsia="Cambria" w:cs="Cambria"/>
          <w:sz w:val="24"/>
          <w:szCs w:val="24"/>
        </w:rPr>
        <w:t>* Max. project duration is 36 months.</w:t>
      </w:r>
    </w:p>
    <w:p>
      <w:pPr>
        <w:tabs>
          <w:tab w:val="left" w:pos="4962"/>
        </w:tabs>
        <w:spacing w:before="240" w:line="240" w:lineRule="auto"/>
        <w:jc w:val="both"/>
      </w:pPr>
      <w:r>
        <w:rPr>
          <w:rFonts w:ascii="Cambria" w:hAnsi="Cambria" w:eastAsia="Cambria" w:cs="Cambria"/>
          <w:sz w:val="24"/>
          <w:szCs w:val="24"/>
        </w:rPr>
        <w:t xml:space="preserve">If the support does not cover all project costs, how will you finance the rest of the project costs (own company profit, bank loan, …)? </w:t>
      </w:r>
      <w:r>
        <w:rPr>
          <w:rFonts w:ascii="Cambria" w:hAnsi="Cambria" w:eastAsia="Cambria" w:cs="Cambria"/>
          <w:i/>
          <w:sz w:val="24"/>
          <w:szCs w:val="24"/>
        </w:rPr>
        <w:t xml:space="preserve">(please specify amounts and sources of financing </w:t>
      </w:r>
      <w:r>
        <w:rPr>
          <w:rFonts w:ascii="Cambria" w:hAnsi="Cambria" w:eastAsia="Cambria" w:cs="Cambria"/>
          <w:i/>
          <w:sz w:val="24"/>
          <w:szCs w:val="24"/>
        </w:rPr>
        <w:br w:type="textWrapping"/>
      </w:r>
      <w:r>
        <w:rPr>
          <w:rFonts w:ascii="Cambria" w:hAnsi="Cambria" w:eastAsia="Cambria" w:cs="Cambria"/>
          <w:i/>
          <w:sz w:val="24"/>
          <w:szCs w:val="24"/>
        </w:rPr>
        <w:t>of the project)</w:t>
      </w:r>
    </w:p>
    <w:p>
      <w:pPr>
        <w:tabs>
          <w:tab w:val="left" w:pos="4962"/>
        </w:tabs>
        <w:spacing w:before="0" w:line="240" w:lineRule="auto"/>
        <w:jc w:val="both"/>
      </w:pPr>
    </w:p>
    <w:tbl>
      <w:tblPr>
        <w:tblStyle w:val="46"/>
        <w:tblW w:w="96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96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9639"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jc w:val="both"/>
              <w:rPr>
                <w:color w:val="000000"/>
              </w:rPr>
            </w:pPr>
          </w:p>
        </w:tc>
      </w:tr>
    </w:tbl>
    <w:p>
      <w:pPr>
        <w:tabs>
          <w:tab w:val="left" w:pos="4962"/>
        </w:tabs>
        <w:spacing w:before="0" w:line="240" w:lineRule="auto"/>
        <w:jc w:val="both"/>
        <w:rPr>
          <w:rFonts w:ascii="Cambria" w:hAnsi="Cambria" w:eastAsia="Cambria" w:cs="Cambria"/>
          <w:sz w:val="24"/>
          <w:szCs w:val="24"/>
        </w:rPr>
      </w:pPr>
    </w:p>
    <w:p>
      <w:pPr>
        <w:tabs>
          <w:tab w:val="left" w:pos="4962"/>
        </w:tabs>
        <w:spacing w:before="0" w:line="240" w:lineRule="auto"/>
        <w:jc w:val="both"/>
      </w:pPr>
    </w:p>
    <w:p>
      <w:pPr>
        <w:tabs>
          <w:tab w:val="left" w:pos="4962"/>
        </w:tabs>
        <w:spacing w:before="0" w:line="240" w:lineRule="auto"/>
        <w:jc w:val="both"/>
        <w:rPr>
          <w:rFonts w:ascii="Cambria" w:hAnsi="Cambria" w:eastAsia="Cambria" w:cs="Cambria"/>
          <w:b/>
          <w:sz w:val="24"/>
          <w:szCs w:val="24"/>
        </w:rPr>
      </w:pPr>
    </w:p>
    <w:p>
      <w:pPr>
        <w:tabs>
          <w:tab w:val="left" w:pos="4962"/>
        </w:tabs>
        <w:spacing w:before="0" w:line="240" w:lineRule="auto"/>
        <w:jc w:val="both"/>
      </w:pPr>
      <w:r>
        <w:rPr>
          <w:rFonts w:ascii="Cambria" w:hAnsi="Cambria" w:eastAsia="Cambria" w:cs="Cambria"/>
          <w:b/>
          <w:sz w:val="24"/>
          <w:szCs w:val="24"/>
        </w:rPr>
        <w:t>2b) Total Project Budget of the Participating Organization (on the Jiangsu side) - USD</w:t>
      </w:r>
    </w:p>
    <w:p>
      <w:pPr>
        <w:tabs>
          <w:tab w:val="left" w:pos="4962"/>
        </w:tabs>
        <w:spacing w:before="0" w:line="240" w:lineRule="auto"/>
        <w:jc w:val="both"/>
        <w:rPr>
          <w:rFonts w:ascii="Cambria" w:hAnsi="Cambria" w:eastAsia="Cambria" w:cs="Cambria"/>
          <w:sz w:val="24"/>
          <w:szCs w:val="24"/>
        </w:rPr>
      </w:pPr>
      <w:r>
        <w:rPr>
          <w:rFonts w:ascii="Cambria" w:hAnsi="Cambria" w:eastAsia="Cambria" w:cs="Cambria"/>
          <w:sz w:val="24"/>
          <w:szCs w:val="24"/>
        </w:rPr>
        <w:t>Name of institution/enterprise:</w:t>
      </w:r>
    </w:p>
    <w:tbl>
      <w:tblPr>
        <w:tblStyle w:val="47"/>
        <w:tblW w:w="96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1941"/>
        <w:gridCol w:w="1498"/>
        <w:gridCol w:w="1498"/>
        <w:gridCol w:w="1498"/>
        <w:gridCol w:w="1602"/>
        <w:gridCol w:w="16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941" w:type="dxa"/>
          </w:tcPr>
          <w:p>
            <w:pPr>
              <w:tabs>
                <w:tab w:val="left" w:pos="4962"/>
              </w:tabs>
              <w:spacing w:before="0" w:line="240" w:lineRule="auto"/>
              <w:rPr>
                <w:color w:val="000000"/>
              </w:rPr>
            </w:pPr>
            <w:r>
              <w:rPr>
                <w:rFonts w:ascii="Cambria" w:hAnsi="Cambria" w:eastAsia="Cambria" w:cs="Cambria"/>
                <w:b/>
                <w:color w:val="000000"/>
                <w:sz w:val="24"/>
                <w:szCs w:val="24"/>
              </w:rPr>
              <w:t>Indicator</w:t>
            </w:r>
          </w:p>
        </w:tc>
        <w:tc>
          <w:tcPr>
            <w:tcW w:w="1498" w:type="dxa"/>
            <w:shd w:val="clear" w:color="auto" w:fill="auto"/>
          </w:tcPr>
          <w:p>
            <w:pPr>
              <w:tabs>
                <w:tab w:val="left" w:pos="4962"/>
              </w:tabs>
              <w:spacing w:before="0" w:line="240" w:lineRule="auto"/>
              <w:rPr>
                <w:rFonts w:ascii="Cambria" w:hAnsi="Cambria" w:eastAsia="Cambria" w:cs="Cambria"/>
                <w:b/>
                <w:color w:val="000000"/>
                <w:sz w:val="24"/>
                <w:szCs w:val="24"/>
              </w:rPr>
            </w:pPr>
            <w:r>
              <w:rPr>
                <w:rFonts w:ascii="Cambria" w:hAnsi="Cambria" w:eastAsia="Cambria" w:cs="Cambria"/>
                <w:b/>
                <w:color w:val="000000"/>
                <w:sz w:val="24"/>
                <w:szCs w:val="24"/>
              </w:rPr>
              <w:t>2022</w:t>
            </w:r>
          </w:p>
        </w:tc>
        <w:tc>
          <w:tcPr>
            <w:tcW w:w="1498" w:type="dxa"/>
            <w:shd w:val="clear" w:color="auto" w:fill="auto"/>
          </w:tcPr>
          <w:p>
            <w:pPr>
              <w:tabs>
                <w:tab w:val="left" w:pos="4962"/>
              </w:tabs>
              <w:spacing w:before="0" w:line="240" w:lineRule="auto"/>
              <w:rPr>
                <w:b/>
                <w:color w:val="000000"/>
              </w:rPr>
            </w:pPr>
            <w:r>
              <w:rPr>
                <w:rFonts w:ascii="Cambria" w:hAnsi="Cambria" w:eastAsia="Cambria" w:cs="Cambria"/>
                <w:b/>
                <w:color w:val="000000"/>
                <w:sz w:val="24"/>
                <w:szCs w:val="24"/>
              </w:rPr>
              <w:t>2023</w:t>
            </w:r>
          </w:p>
        </w:tc>
        <w:tc>
          <w:tcPr>
            <w:tcW w:w="1498" w:type="dxa"/>
          </w:tcPr>
          <w:p>
            <w:pPr>
              <w:tabs>
                <w:tab w:val="left" w:pos="4962"/>
              </w:tabs>
              <w:spacing w:before="0" w:line="240" w:lineRule="auto"/>
              <w:rPr>
                <w:color w:val="000000"/>
              </w:rPr>
            </w:pPr>
            <w:r>
              <w:rPr>
                <w:rFonts w:ascii="Cambria" w:hAnsi="Cambria" w:eastAsia="Cambria" w:cs="Cambria"/>
                <w:b/>
                <w:color w:val="000000"/>
                <w:sz w:val="24"/>
                <w:szCs w:val="24"/>
              </w:rPr>
              <w:t>2024</w:t>
            </w:r>
          </w:p>
        </w:tc>
        <w:tc>
          <w:tcPr>
            <w:tcW w:w="1602" w:type="dxa"/>
          </w:tcPr>
          <w:p>
            <w:pPr>
              <w:tabs>
                <w:tab w:val="left" w:pos="4962"/>
              </w:tabs>
              <w:spacing w:before="0" w:line="240" w:lineRule="auto"/>
              <w:rPr>
                <w:color w:val="000000"/>
              </w:rPr>
            </w:pPr>
            <w:r>
              <w:rPr>
                <w:rFonts w:ascii="Cambria" w:hAnsi="Cambria" w:eastAsia="Cambria" w:cs="Cambria"/>
                <w:b/>
                <w:color w:val="000000"/>
                <w:sz w:val="24"/>
                <w:szCs w:val="24"/>
              </w:rPr>
              <w:t>2025</w:t>
            </w:r>
            <w:r>
              <w:rPr>
                <w:rFonts w:ascii="Cambria" w:hAnsi="Cambria" w:eastAsia="Cambria" w:cs="Cambria"/>
                <w:color w:val="000000"/>
                <w:sz w:val="24"/>
                <w:szCs w:val="24"/>
              </w:rPr>
              <w:t>*</w:t>
            </w:r>
          </w:p>
        </w:tc>
        <w:tc>
          <w:tcPr>
            <w:tcW w:w="1602"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r>
              <w:rPr>
                <w:rFonts w:ascii="Cambria" w:hAnsi="Cambria" w:eastAsia="Cambria" w:cs="Cambria"/>
                <w:b/>
                <w:color w:val="000000"/>
                <w:sz w:val="24"/>
                <w:szCs w:val="24"/>
              </w:rPr>
              <w:t>Total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941"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r>
              <w:rPr>
                <w:rFonts w:ascii="Cambria" w:hAnsi="Cambria" w:eastAsia="Cambria" w:cs="Cambria"/>
                <w:b/>
                <w:color w:val="000000"/>
                <w:sz w:val="24"/>
                <w:szCs w:val="24"/>
              </w:rPr>
              <w:t>Costs</w:t>
            </w:r>
          </w:p>
        </w:tc>
        <w:tc>
          <w:tcPr>
            <w:tcW w:w="1498" w:type="dxa"/>
            <w:tcBorders>
              <w:top w:val="single" w:color="000000" w:sz="4" w:space="0"/>
              <w:left w:val="single" w:color="000000" w:sz="4" w:space="0"/>
              <w:bottom w:val="single" w:color="000000" w:sz="4" w:space="0"/>
              <w:right w:val="single" w:color="000000" w:sz="4" w:space="0"/>
            </w:tcBorders>
            <w:shd w:val="clear" w:color="auto" w:fill="auto"/>
            <w:tcMar>
              <w:top w:w="0" w:type="dxa"/>
              <w:left w:w="115" w:type="dxa"/>
              <w:bottom w:w="0" w:type="dxa"/>
              <w:right w:w="115" w:type="dxa"/>
            </w:tcMar>
          </w:tcPr>
          <w:p>
            <w:pPr>
              <w:tabs>
                <w:tab w:val="left" w:pos="4962"/>
              </w:tabs>
              <w:spacing w:before="0" w:line="240" w:lineRule="auto"/>
              <w:rPr>
                <w:color w:val="000000"/>
              </w:rPr>
            </w:pPr>
          </w:p>
        </w:tc>
        <w:tc>
          <w:tcPr>
            <w:tcW w:w="1498"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498"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602"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602"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941"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r>
              <w:rPr>
                <w:rFonts w:ascii="Cambria" w:hAnsi="Cambria" w:eastAsia="Cambria" w:cs="Cambria"/>
                <w:b/>
                <w:color w:val="000000"/>
                <w:sz w:val="24"/>
                <w:szCs w:val="24"/>
              </w:rPr>
              <w:t>Support from the JSTD</w:t>
            </w:r>
          </w:p>
        </w:tc>
        <w:tc>
          <w:tcPr>
            <w:tcW w:w="1498" w:type="dxa"/>
            <w:tcBorders>
              <w:top w:val="single" w:color="000000" w:sz="4" w:space="0"/>
              <w:left w:val="single" w:color="000000" w:sz="4" w:space="0"/>
              <w:bottom w:val="single" w:color="000000" w:sz="4" w:space="0"/>
              <w:right w:val="single" w:color="000000" w:sz="4" w:space="0"/>
            </w:tcBorders>
            <w:shd w:val="clear" w:color="auto" w:fill="auto"/>
            <w:tcMar>
              <w:top w:w="0" w:type="dxa"/>
              <w:left w:w="115" w:type="dxa"/>
              <w:bottom w:w="0" w:type="dxa"/>
              <w:right w:w="115" w:type="dxa"/>
            </w:tcMar>
          </w:tcPr>
          <w:p>
            <w:pPr>
              <w:tabs>
                <w:tab w:val="left" w:pos="4962"/>
              </w:tabs>
              <w:spacing w:before="0" w:line="240" w:lineRule="auto"/>
              <w:rPr>
                <w:color w:val="000000"/>
              </w:rPr>
            </w:pPr>
          </w:p>
        </w:tc>
        <w:tc>
          <w:tcPr>
            <w:tcW w:w="1498"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498"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602"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602"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941"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r>
              <w:rPr>
                <w:rFonts w:ascii="Cambria" w:hAnsi="Cambria" w:eastAsia="Cambria" w:cs="Cambria"/>
                <w:b/>
                <w:color w:val="000000"/>
                <w:sz w:val="24"/>
                <w:szCs w:val="24"/>
              </w:rPr>
              <w:t>Private sources</w:t>
            </w:r>
          </w:p>
        </w:tc>
        <w:tc>
          <w:tcPr>
            <w:tcW w:w="1498" w:type="dxa"/>
            <w:tcBorders>
              <w:top w:val="single" w:color="000000" w:sz="4" w:space="0"/>
              <w:left w:val="single" w:color="000000" w:sz="4" w:space="0"/>
              <w:bottom w:val="single" w:color="000000" w:sz="4" w:space="0"/>
              <w:right w:val="single" w:color="000000" w:sz="4" w:space="0"/>
            </w:tcBorders>
            <w:shd w:val="clear" w:color="auto" w:fill="auto"/>
            <w:tcMar>
              <w:top w:w="0" w:type="dxa"/>
              <w:left w:w="115" w:type="dxa"/>
              <w:bottom w:w="0" w:type="dxa"/>
              <w:right w:w="115" w:type="dxa"/>
            </w:tcMar>
          </w:tcPr>
          <w:p>
            <w:pPr>
              <w:tabs>
                <w:tab w:val="left" w:pos="4962"/>
              </w:tabs>
              <w:spacing w:before="0" w:line="240" w:lineRule="auto"/>
              <w:rPr>
                <w:color w:val="000000"/>
              </w:rPr>
            </w:pPr>
          </w:p>
        </w:tc>
        <w:tc>
          <w:tcPr>
            <w:tcW w:w="1498"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498"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602"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c>
          <w:tcPr>
            <w:tcW w:w="1602"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rPr>
                <w:color w:val="000000"/>
              </w:rPr>
            </w:pPr>
          </w:p>
        </w:tc>
      </w:tr>
    </w:tbl>
    <w:p>
      <w:pPr>
        <w:tabs>
          <w:tab w:val="left" w:pos="4962"/>
        </w:tabs>
        <w:spacing w:before="240" w:line="240" w:lineRule="auto"/>
        <w:jc w:val="both"/>
        <w:rPr>
          <w:rFonts w:ascii="Cambria" w:hAnsi="Cambria" w:eastAsia="Cambria" w:cs="Cambria"/>
          <w:sz w:val="24"/>
          <w:szCs w:val="24"/>
        </w:rPr>
      </w:pPr>
      <w:r>
        <w:rPr>
          <w:rFonts w:ascii="Cambria" w:hAnsi="Cambria" w:eastAsia="Cambria" w:cs="Cambria"/>
          <w:sz w:val="24"/>
          <w:szCs w:val="24"/>
        </w:rPr>
        <w:t>* Max. project duration is 36 months.</w:t>
      </w:r>
    </w:p>
    <w:p>
      <w:pPr>
        <w:tabs>
          <w:tab w:val="left" w:pos="4962"/>
        </w:tabs>
        <w:spacing w:before="240" w:line="240" w:lineRule="auto"/>
        <w:jc w:val="both"/>
      </w:pPr>
      <w:r>
        <w:rPr>
          <w:rFonts w:ascii="Cambria" w:hAnsi="Cambria" w:eastAsia="Cambria" w:cs="Cambria"/>
          <w:sz w:val="24"/>
          <w:szCs w:val="24"/>
        </w:rPr>
        <w:t xml:space="preserve">If the support does not cover all project costs, how will you finance the rest of the project costs (own company profit, bank loan, …)? </w:t>
      </w:r>
      <w:r>
        <w:rPr>
          <w:rFonts w:ascii="Cambria" w:hAnsi="Cambria" w:eastAsia="Cambria" w:cs="Cambria"/>
          <w:i/>
          <w:sz w:val="24"/>
          <w:szCs w:val="24"/>
        </w:rPr>
        <w:t xml:space="preserve">(please specify amounts and sources of financing </w:t>
      </w:r>
      <w:r>
        <w:rPr>
          <w:rFonts w:ascii="Cambria" w:hAnsi="Cambria" w:eastAsia="Cambria" w:cs="Cambria"/>
          <w:i/>
          <w:sz w:val="24"/>
          <w:szCs w:val="24"/>
        </w:rPr>
        <w:br w:type="textWrapping"/>
      </w:r>
      <w:r>
        <w:rPr>
          <w:rFonts w:ascii="Cambria" w:hAnsi="Cambria" w:eastAsia="Cambria" w:cs="Cambria"/>
          <w:i/>
          <w:sz w:val="24"/>
          <w:szCs w:val="24"/>
        </w:rPr>
        <w:t>of the project)</w:t>
      </w:r>
    </w:p>
    <w:p>
      <w:pPr>
        <w:tabs>
          <w:tab w:val="left" w:pos="4962"/>
        </w:tabs>
        <w:spacing w:before="0" w:line="240" w:lineRule="auto"/>
        <w:jc w:val="both"/>
      </w:pPr>
    </w:p>
    <w:tbl>
      <w:tblPr>
        <w:tblStyle w:val="48"/>
        <w:tblW w:w="96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96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9639"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tabs>
                <w:tab w:val="left" w:pos="4962"/>
              </w:tabs>
              <w:spacing w:before="0" w:line="240" w:lineRule="auto"/>
              <w:jc w:val="both"/>
              <w:rPr>
                <w:color w:val="000000"/>
              </w:rPr>
            </w:pPr>
          </w:p>
        </w:tc>
      </w:tr>
    </w:tbl>
    <w:p>
      <w:pPr>
        <w:tabs>
          <w:tab w:val="left" w:pos="4962"/>
        </w:tabs>
        <w:spacing w:before="0" w:line="240" w:lineRule="auto"/>
        <w:jc w:val="both"/>
        <w:rPr>
          <w:rFonts w:ascii="Cambria" w:hAnsi="Cambria" w:eastAsia="Cambria" w:cs="Cambria"/>
          <w:sz w:val="24"/>
          <w:szCs w:val="24"/>
        </w:rPr>
      </w:pPr>
    </w:p>
    <w:p>
      <w:pPr>
        <w:tabs>
          <w:tab w:val="left" w:pos="4962"/>
        </w:tabs>
        <w:spacing w:before="0" w:line="240" w:lineRule="auto"/>
        <w:jc w:val="both"/>
      </w:pPr>
    </w:p>
    <w:p>
      <w:pPr>
        <w:spacing w:before="0" w:after="200" w:line="240" w:lineRule="auto"/>
        <w:jc w:val="both"/>
        <w:rPr>
          <w:rFonts w:ascii="Cambria" w:hAnsi="Cambria" w:eastAsia="Cambria" w:cs="Cambria"/>
          <w:b/>
          <w:sz w:val="24"/>
          <w:szCs w:val="24"/>
        </w:rPr>
      </w:pPr>
      <w:r>
        <w:rPr>
          <w:rFonts w:ascii="Cambria" w:hAnsi="Cambria" w:eastAsia="Cambria" w:cs="Cambria"/>
          <w:b/>
          <w:sz w:val="24"/>
          <w:szCs w:val="24"/>
        </w:rPr>
        <w:t>3a) and 3b) add more if necessary</w:t>
      </w:r>
    </w:p>
    <w:p>
      <w:pPr>
        <w:spacing w:before="0" w:after="200" w:line="240" w:lineRule="auto"/>
        <w:jc w:val="both"/>
      </w:pPr>
    </w:p>
    <w:p>
      <w:pPr>
        <w:numPr>
          <w:ilvl w:val="0"/>
          <w:numId w:val="1"/>
        </w:numPr>
        <w:spacing w:before="0" w:line="240" w:lineRule="auto"/>
        <w:ind w:left="567" w:hanging="491"/>
        <w:jc w:val="both"/>
        <w:rPr>
          <w:rFonts w:ascii="Cambria" w:hAnsi="Cambria" w:eastAsia="Cambria" w:cs="Cambria"/>
          <w:sz w:val="24"/>
          <w:szCs w:val="24"/>
        </w:rPr>
      </w:pPr>
      <w:r>
        <w:rPr>
          <w:rFonts w:ascii="Cambria" w:hAnsi="Cambria" w:eastAsia="Cambria" w:cs="Cambria"/>
          <w:b/>
          <w:sz w:val="24"/>
          <w:szCs w:val="24"/>
        </w:rPr>
        <w:t xml:space="preserve">Resumé of the project </w:t>
      </w:r>
    </w:p>
    <w:p>
      <w:pPr>
        <w:spacing w:before="0" w:line="240" w:lineRule="auto"/>
        <w:jc w:val="both"/>
        <w:rPr>
          <w:rFonts w:ascii="Cambria" w:hAnsi="Cambria" w:eastAsia="Cambria" w:cs="Cambria"/>
          <w:sz w:val="24"/>
          <w:szCs w:val="24"/>
        </w:rPr>
      </w:pPr>
    </w:p>
    <w:p>
      <w:pPr>
        <w:numPr>
          <w:ilvl w:val="0"/>
          <w:numId w:val="3"/>
        </w:numPr>
        <w:spacing w:before="0" w:line="288" w:lineRule="auto"/>
        <w:ind w:hanging="359"/>
        <w:jc w:val="both"/>
        <w:rPr>
          <w:rFonts w:ascii="Cambria" w:hAnsi="Cambria" w:eastAsia="Cambria" w:cs="Cambria"/>
          <w:sz w:val="24"/>
          <w:szCs w:val="24"/>
        </w:rPr>
      </w:pPr>
      <w:r>
        <w:rPr>
          <w:rFonts w:ascii="Cambria" w:hAnsi="Cambria" w:eastAsia="Cambria" w:cs="Cambria"/>
          <w:sz w:val="24"/>
          <w:szCs w:val="24"/>
        </w:rPr>
        <w:t>Project Description</w:t>
      </w:r>
    </w:p>
    <w:p>
      <w:pPr>
        <w:keepLines/>
        <w:widowControl w:val="0"/>
        <w:spacing w:before="0" w:after="240" w:line="288" w:lineRule="auto"/>
        <w:ind w:left="708"/>
        <w:jc w:val="both"/>
        <w:rPr>
          <w:color w:val="auto"/>
        </w:rPr>
      </w:pPr>
      <w:r>
        <w:rPr>
          <w:rFonts w:ascii="Cambria" w:hAnsi="Cambria" w:eastAsia="Cambria" w:cs="Cambria"/>
          <w:color w:val="auto"/>
          <w:sz w:val="24"/>
          <w:szCs w:val="24"/>
        </w:rPr>
        <w:t>[Provide a descriptive overview of the proposed project: project aims/objectives, description of research activity, and expected outcomes. Also specify expected outcomes achieved by each participant.]</w:t>
      </w:r>
    </w:p>
    <w:p>
      <w:pPr>
        <w:numPr>
          <w:ilvl w:val="0"/>
          <w:numId w:val="3"/>
        </w:numPr>
        <w:spacing w:before="0" w:line="288" w:lineRule="auto"/>
        <w:ind w:hanging="359"/>
        <w:jc w:val="both"/>
        <w:rPr>
          <w:rFonts w:ascii="Cambria" w:hAnsi="Cambria" w:eastAsia="Cambria" w:cs="Cambria"/>
          <w:sz w:val="24"/>
          <w:szCs w:val="24"/>
        </w:rPr>
      </w:pPr>
      <w:r>
        <w:rPr>
          <w:rFonts w:ascii="Cambria" w:hAnsi="Cambria" w:eastAsia="Cambria" w:cs="Cambria"/>
          <w:sz w:val="24"/>
          <w:szCs w:val="24"/>
        </w:rPr>
        <w:t>Roles of each Lead Organization and Participating Organization</w:t>
      </w:r>
    </w:p>
    <w:p>
      <w:pPr>
        <w:spacing w:before="0" w:after="200" w:line="288" w:lineRule="auto"/>
        <w:ind w:left="720"/>
        <w:jc w:val="both"/>
        <w:rPr>
          <w:rFonts w:ascii="Cambria" w:hAnsi="Cambria" w:eastAsia="Cambria" w:cs="Cambria"/>
          <w:color w:val="auto"/>
          <w:sz w:val="24"/>
          <w:szCs w:val="24"/>
        </w:rPr>
      </w:pPr>
      <w:r>
        <w:rPr>
          <w:rFonts w:ascii="Cambria" w:hAnsi="Cambria" w:eastAsia="Cambria" w:cs="Cambria"/>
          <w:color w:val="auto"/>
          <w:sz w:val="24"/>
          <w:szCs w:val="24"/>
        </w:rPr>
        <w:t>[Provide in a tabular form what activities each organization intend to perform.]</w:t>
      </w:r>
    </w:p>
    <w:tbl>
      <w:tblPr>
        <w:tblStyle w:val="49"/>
        <w:tblW w:w="8908" w:type="dxa"/>
        <w:tblInd w:w="7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2186"/>
        <w:gridCol w:w="2203"/>
        <w:gridCol w:w="2292"/>
        <w:gridCol w:w="22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2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0" w:line="288" w:lineRule="auto"/>
              <w:jc w:val="both"/>
              <w:rPr>
                <w:color w:val="auto"/>
              </w:rPr>
            </w:pPr>
            <w:r>
              <w:rPr>
                <w:rFonts w:ascii="Cambria" w:hAnsi="Cambria" w:eastAsia="Cambria" w:cs="Cambria"/>
                <w:color w:val="auto"/>
                <w:sz w:val="24"/>
                <w:szCs w:val="24"/>
              </w:rPr>
              <w:t>Task no</w:t>
            </w:r>
          </w:p>
        </w:tc>
        <w:tc>
          <w:tcPr>
            <w:tcW w:w="22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0" w:line="288" w:lineRule="auto"/>
              <w:jc w:val="both"/>
              <w:rPr>
                <w:color w:val="auto"/>
              </w:rPr>
            </w:pPr>
            <w:r>
              <w:rPr>
                <w:rFonts w:ascii="Cambria" w:hAnsi="Cambria" w:eastAsia="Cambria" w:cs="Cambria"/>
                <w:color w:val="auto"/>
                <w:sz w:val="24"/>
                <w:szCs w:val="24"/>
              </w:rPr>
              <w:t>Task Name</w:t>
            </w:r>
          </w:p>
        </w:tc>
        <w:tc>
          <w:tcPr>
            <w:tcW w:w="22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0" w:line="288" w:lineRule="auto"/>
              <w:jc w:val="both"/>
              <w:rPr>
                <w:color w:val="auto"/>
              </w:rPr>
            </w:pPr>
            <w:r>
              <w:rPr>
                <w:rFonts w:ascii="Cambria" w:hAnsi="Cambria" w:eastAsia="Cambria" w:cs="Cambria"/>
                <w:color w:val="auto"/>
                <w:sz w:val="24"/>
                <w:szCs w:val="24"/>
              </w:rPr>
              <w:t>Description</w:t>
            </w:r>
          </w:p>
        </w:tc>
        <w:tc>
          <w:tcPr>
            <w:tcW w:w="22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0" w:line="288" w:lineRule="auto"/>
              <w:jc w:val="both"/>
              <w:rPr>
                <w:color w:val="auto"/>
              </w:rPr>
            </w:pPr>
            <w:r>
              <w:rPr>
                <w:rFonts w:ascii="Cambria" w:hAnsi="Cambria" w:eastAsia="Cambria" w:cs="Cambria"/>
                <w:color w:val="auto"/>
                <w:sz w:val="24"/>
                <w:szCs w:val="24"/>
              </w:rPr>
              <w:t>Results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0" w:line="288" w:lineRule="auto"/>
              <w:jc w:val="both"/>
              <w:rPr>
                <w:color w:val="auto"/>
              </w:rPr>
            </w:pPr>
          </w:p>
        </w:tc>
        <w:tc>
          <w:tcPr>
            <w:tcW w:w="22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0" w:line="288" w:lineRule="auto"/>
              <w:jc w:val="both"/>
              <w:rPr>
                <w:color w:val="auto"/>
              </w:rPr>
            </w:pPr>
          </w:p>
        </w:tc>
        <w:tc>
          <w:tcPr>
            <w:tcW w:w="22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0" w:line="288" w:lineRule="auto"/>
              <w:jc w:val="both"/>
              <w:rPr>
                <w:color w:val="auto"/>
              </w:rPr>
            </w:pPr>
          </w:p>
        </w:tc>
        <w:tc>
          <w:tcPr>
            <w:tcW w:w="22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0" w:line="288" w:lineRule="auto"/>
              <w:jc w:val="both"/>
              <w:rPr>
                <w:color w:val="auto"/>
              </w:rPr>
            </w:pPr>
          </w:p>
        </w:tc>
      </w:tr>
    </w:tbl>
    <w:p>
      <w:pPr>
        <w:spacing w:before="0" w:line="288" w:lineRule="auto"/>
        <w:ind w:left="720"/>
        <w:jc w:val="both"/>
        <w:rPr>
          <w:rFonts w:ascii="Cambria" w:hAnsi="Cambria" w:eastAsia="Cambria" w:cs="Cambria"/>
          <w:color w:val="auto"/>
          <w:sz w:val="24"/>
          <w:szCs w:val="24"/>
        </w:rPr>
      </w:pPr>
    </w:p>
    <w:p>
      <w:pPr>
        <w:numPr>
          <w:ilvl w:val="0"/>
          <w:numId w:val="3"/>
        </w:numPr>
        <w:spacing w:before="0" w:line="288" w:lineRule="auto"/>
        <w:ind w:hanging="359"/>
        <w:jc w:val="both"/>
        <w:rPr>
          <w:rFonts w:ascii="Cambria" w:hAnsi="Cambria" w:eastAsia="Cambria" w:cs="Cambria"/>
          <w:color w:val="auto"/>
          <w:sz w:val="24"/>
          <w:szCs w:val="24"/>
        </w:rPr>
      </w:pPr>
      <w:r>
        <w:rPr>
          <w:rFonts w:ascii="Cambria" w:hAnsi="Cambria" w:eastAsia="Cambria" w:cs="Cambria"/>
          <w:color w:val="auto"/>
          <w:sz w:val="24"/>
          <w:szCs w:val="24"/>
        </w:rPr>
        <w:t>Implementation Path</w:t>
      </w:r>
    </w:p>
    <w:p>
      <w:pPr>
        <w:spacing w:before="0" w:after="200" w:line="288" w:lineRule="auto"/>
        <w:ind w:left="720"/>
        <w:jc w:val="both"/>
        <w:rPr>
          <w:color w:val="auto"/>
        </w:rPr>
      </w:pPr>
      <w:r>
        <w:rPr>
          <w:rFonts w:ascii="Cambria" w:hAnsi="Cambria" w:eastAsia="Cambria" w:cs="Cambria"/>
          <w:color w:val="auto"/>
          <w:sz w:val="24"/>
          <w:szCs w:val="24"/>
        </w:rPr>
        <w:t>[Describe the implementation plan for the result of the R&amp;D project such as commercialization, industry member utilization, etc.]</w:t>
      </w:r>
    </w:p>
    <w:p>
      <w:pPr>
        <w:numPr>
          <w:ilvl w:val="0"/>
          <w:numId w:val="3"/>
        </w:numPr>
        <w:spacing w:before="0" w:line="288" w:lineRule="auto"/>
        <w:ind w:hanging="359"/>
        <w:jc w:val="both"/>
        <w:rPr>
          <w:rFonts w:ascii="Cambria" w:hAnsi="Cambria" w:eastAsia="Cambria" w:cs="Cambria"/>
          <w:color w:val="auto"/>
          <w:sz w:val="24"/>
          <w:szCs w:val="24"/>
        </w:rPr>
      </w:pPr>
      <w:r>
        <w:rPr>
          <w:rFonts w:ascii="Cambria" w:hAnsi="Cambria" w:eastAsia="Cambria" w:cs="Cambria"/>
          <w:color w:val="auto"/>
          <w:sz w:val="24"/>
          <w:szCs w:val="24"/>
        </w:rPr>
        <w:t xml:space="preserve">Basis for cooperation </w:t>
      </w:r>
    </w:p>
    <w:p>
      <w:pPr>
        <w:spacing w:before="0" w:after="200" w:line="288" w:lineRule="auto"/>
        <w:ind w:firstLine="708"/>
        <w:jc w:val="both"/>
        <w:rPr>
          <w:color w:val="auto"/>
        </w:rPr>
      </w:pPr>
      <w:r>
        <w:rPr>
          <w:rFonts w:ascii="Cambria" w:hAnsi="Cambria" w:eastAsia="Cambria" w:cs="Cambria"/>
          <w:color w:val="auto"/>
          <w:sz w:val="24"/>
          <w:szCs w:val="24"/>
        </w:rPr>
        <w:t>[Why do you want to cooperate on the above-mentioned project?]</w:t>
      </w:r>
    </w:p>
    <w:p>
      <w:pPr>
        <w:numPr>
          <w:ilvl w:val="0"/>
          <w:numId w:val="3"/>
        </w:numPr>
        <w:spacing w:before="0" w:line="288" w:lineRule="auto"/>
        <w:ind w:left="714" w:hanging="359"/>
        <w:jc w:val="both"/>
        <w:rPr>
          <w:rFonts w:ascii="Cambria" w:hAnsi="Cambria" w:eastAsia="Cambria" w:cs="Cambria"/>
          <w:color w:val="auto"/>
          <w:sz w:val="24"/>
          <w:szCs w:val="24"/>
        </w:rPr>
      </w:pPr>
      <w:r>
        <w:rPr>
          <w:rFonts w:ascii="Cambria" w:hAnsi="Cambria" w:eastAsia="Cambria" w:cs="Cambria"/>
          <w:color w:val="auto"/>
          <w:sz w:val="24"/>
          <w:szCs w:val="24"/>
        </w:rPr>
        <w:t>Intellectual Property Rights</w:t>
      </w:r>
    </w:p>
    <w:p>
      <w:pPr>
        <w:spacing w:before="200" w:after="480" w:line="288" w:lineRule="auto"/>
        <w:ind w:left="714"/>
        <w:jc w:val="both"/>
        <w:rPr>
          <w:rFonts w:ascii="Cambria" w:hAnsi="Cambria" w:eastAsia="Cambria" w:cs="Cambria"/>
          <w:color w:val="auto"/>
          <w:sz w:val="24"/>
          <w:szCs w:val="24"/>
        </w:rPr>
      </w:pPr>
      <w:r>
        <w:rPr>
          <w:rFonts w:ascii="Cambria" w:hAnsi="Cambria" w:eastAsia="Cambria" w:cs="Cambria"/>
          <w:color w:val="auto"/>
          <w:sz w:val="24"/>
          <w:szCs w:val="24"/>
        </w:rPr>
        <w:t xml:space="preserve">[How will the IPR related to the project be dealt with? Who will own the IPR </w:t>
      </w:r>
      <w:r>
        <w:rPr>
          <w:rFonts w:ascii="Cambria" w:hAnsi="Cambria" w:eastAsia="Cambria" w:cs="Cambria"/>
          <w:color w:val="auto"/>
          <w:sz w:val="24"/>
          <w:szCs w:val="24"/>
        </w:rPr>
        <w:br w:type="textWrapping"/>
      </w:r>
      <w:r>
        <w:rPr>
          <w:rFonts w:ascii="Cambria" w:hAnsi="Cambria" w:eastAsia="Cambria" w:cs="Cambria"/>
          <w:color w:val="auto"/>
          <w:sz w:val="24"/>
          <w:szCs w:val="24"/>
        </w:rPr>
        <w:t xml:space="preserve">to the project results? Describe how the rights to practice the project results (both tangible and intangible) will be exercised.] </w:t>
      </w:r>
      <w:bookmarkStart w:id="6" w:name="_GoBack"/>
      <w:bookmarkEnd w:id="6"/>
    </w:p>
    <w:p>
      <w:pPr>
        <w:spacing w:before="200" w:after="480" w:line="288" w:lineRule="auto"/>
        <w:ind w:left="714"/>
        <w:jc w:val="both"/>
        <w:rPr>
          <w:rFonts w:ascii="Cambria" w:hAnsi="Cambria" w:eastAsia="Cambria" w:cs="Cambria"/>
          <w:color w:val="FF0000"/>
          <w:sz w:val="24"/>
          <w:szCs w:val="24"/>
        </w:rPr>
      </w:pPr>
    </w:p>
    <w:p>
      <w:pPr>
        <w:numPr>
          <w:ilvl w:val="0"/>
          <w:numId w:val="1"/>
        </w:numPr>
        <w:spacing w:before="0" w:line="240" w:lineRule="auto"/>
        <w:ind w:left="567" w:hanging="491"/>
        <w:jc w:val="both"/>
        <w:rPr>
          <w:rFonts w:ascii="Cambria" w:hAnsi="Cambria" w:eastAsia="Cambria" w:cs="Cambria"/>
          <w:sz w:val="24"/>
          <w:szCs w:val="24"/>
        </w:rPr>
      </w:pPr>
      <w:r>
        <w:rPr>
          <w:rFonts w:ascii="Cambria" w:hAnsi="Cambria" w:eastAsia="Cambria" w:cs="Cambria"/>
          <w:b/>
          <w:sz w:val="24"/>
          <w:szCs w:val="24"/>
        </w:rPr>
        <w:t>Statutory representative/member of a statutory body/representative with authorization to sign on behalf of the organization</w:t>
      </w:r>
      <w:r>
        <w:rPr>
          <w:rFonts w:ascii="Cambria" w:hAnsi="Cambria" w:eastAsia="Cambria" w:cs="Cambria"/>
          <w:sz w:val="24"/>
          <w:szCs w:val="24"/>
        </w:rPr>
        <w:t xml:space="preserve"> (according to the commercial or other register). </w:t>
      </w:r>
    </w:p>
    <w:p>
      <w:pPr>
        <w:spacing w:before="0" w:after="360" w:line="240" w:lineRule="auto"/>
        <w:ind w:left="426"/>
        <w:jc w:val="both"/>
      </w:pPr>
    </w:p>
    <w:tbl>
      <w:tblPr>
        <w:tblStyle w:val="50"/>
        <w:tblW w:w="9639" w:type="dxa"/>
        <w:tblInd w:w="0" w:type="dxa"/>
        <w:tblLayout w:type="fixed"/>
        <w:tblCellMar>
          <w:top w:w="0" w:type="dxa"/>
          <w:left w:w="115" w:type="dxa"/>
          <w:bottom w:w="0" w:type="dxa"/>
          <w:right w:w="115" w:type="dxa"/>
        </w:tblCellMar>
      </w:tblPr>
      <w:tblGrid>
        <w:gridCol w:w="4467"/>
        <w:gridCol w:w="862"/>
        <w:gridCol w:w="4310"/>
      </w:tblGrid>
      <w:tr>
        <w:trPr>
          <w:trHeight w:val="340" w:hRule="atLeast"/>
        </w:trPr>
        <w:tc>
          <w:tcPr>
            <w:tcW w:w="4467" w:type="dxa"/>
            <w:tcBorders>
              <w:top w:val="nil"/>
              <w:left w:val="nil"/>
              <w:bottom w:val="single" w:color="000000" w:sz="4" w:space="0"/>
              <w:right w:val="nil"/>
            </w:tcBorders>
            <w:tcMar>
              <w:top w:w="0" w:type="dxa"/>
              <w:left w:w="115" w:type="dxa"/>
              <w:bottom w:w="0" w:type="dxa"/>
              <w:right w:w="115" w:type="dxa"/>
            </w:tcMar>
            <w:vAlign w:val="center"/>
          </w:tcPr>
          <w:p>
            <w:pPr>
              <w:spacing w:before="0" w:line="240" w:lineRule="auto"/>
              <w:rPr>
                <w:color w:val="000000"/>
              </w:rPr>
            </w:pPr>
            <w:bookmarkStart w:id="3" w:name="bookmark=kix.42oai7k0ahpq" w:colFirst="0" w:colLast="0"/>
            <w:bookmarkEnd w:id="3"/>
            <w:r>
              <w:rPr>
                <w:rFonts w:ascii="Cambria" w:hAnsi="Cambria" w:eastAsia="Cambria" w:cs="Cambria"/>
                <w:i/>
                <w:color w:val="000000"/>
                <w:sz w:val="24"/>
                <w:szCs w:val="24"/>
              </w:rPr>
              <w:t>(signature)                                 (Date)</w:t>
            </w:r>
          </w:p>
          <w:p>
            <w:pPr>
              <w:spacing w:before="0" w:line="240" w:lineRule="auto"/>
              <w:rPr>
                <w:color w:val="000000"/>
              </w:rPr>
            </w:pPr>
            <w:r>
              <w:rPr>
                <w:rFonts w:ascii="Cambria" w:hAnsi="Cambria" w:eastAsia="Cambria" w:cs="Cambria"/>
                <w:i/>
                <w:color w:val="000000"/>
                <w:sz w:val="24"/>
                <w:szCs w:val="24"/>
              </w:rPr>
              <w:t>Principal Applicant on the Czech side</w:t>
            </w:r>
          </w:p>
        </w:tc>
        <w:tc>
          <w:tcPr>
            <w:tcW w:w="862" w:type="dxa"/>
            <w:tcBorders>
              <w:top w:val="nil"/>
              <w:left w:val="nil"/>
              <w:right w:val="nil"/>
            </w:tcBorders>
            <w:tcMar>
              <w:top w:w="0" w:type="dxa"/>
              <w:left w:w="115" w:type="dxa"/>
              <w:bottom w:w="0" w:type="dxa"/>
              <w:right w:w="115" w:type="dxa"/>
            </w:tcMar>
          </w:tcPr>
          <w:p>
            <w:pPr>
              <w:spacing w:before="0" w:line="240" w:lineRule="auto"/>
              <w:rPr>
                <w:color w:val="000000"/>
              </w:rPr>
            </w:pPr>
          </w:p>
        </w:tc>
        <w:tc>
          <w:tcPr>
            <w:tcW w:w="4310" w:type="dxa"/>
            <w:tcBorders>
              <w:top w:val="nil"/>
              <w:left w:val="nil"/>
              <w:bottom w:val="single" w:color="000000" w:sz="4" w:space="0"/>
              <w:right w:val="nil"/>
            </w:tcBorders>
            <w:tcMar>
              <w:top w:w="0" w:type="dxa"/>
              <w:left w:w="115" w:type="dxa"/>
              <w:bottom w:w="0" w:type="dxa"/>
              <w:right w:w="115" w:type="dxa"/>
            </w:tcMar>
            <w:vAlign w:val="center"/>
          </w:tcPr>
          <w:p>
            <w:pPr>
              <w:spacing w:before="0" w:line="240" w:lineRule="auto"/>
              <w:rPr>
                <w:color w:val="000000"/>
              </w:rPr>
            </w:pPr>
            <w:r>
              <w:rPr>
                <w:rFonts w:ascii="Cambria" w:hAnsi="Cambria" w:eastAsia="Cambria" w:cs="Cambria"/>
                <w:i/>
                <w:color w:val="000000"/>
                <w:sz w:val="24"/>
                <w:szCs w:val="24"/>
              </w:rPr>
              <w:t>(signature)                               (Date)</w:t>
            </w:r>
          </w:p>
          <w:p>
            <w:pPr>
              <w:spacing w:before="0" w:line="240" w:lineRule="auto"/>
              <w:rPr>
                <w:color w:val="000000"/>
              </w:rPr>
            </w:pPr>
            <w:r>
              <w:rPr>
                <w:rFonts w:ascii="Cambria" w:hAnsi="Cambria" w:eastAsia="Cambria" w:cs="Cambria"/>
                <w:i/>
                <w:color w:val="000000"/>
                <w:sz w:val="24"/>
                <w:szCs w:val="24"/>
              </w:rPr>
              <w:t>Principal Applicant on the Jiangsu side</w:t>
            </w:r>
          </w:p>
        </w:tc>
      </w:tr>
      <w:tr>
        <w:trPr>
          <w:trHeight w:val="340" w:hRule="atLeast"/>
        </w:trPr>
        <w:tc>
          <w:tcPr>
            <w:tcW w:w="4467" w:type="dxa"/>
            <w:vMerge w:val="restart"/>
            <w:tcBorders>
              <w:top w:val="nil"/>
              <w:left w:val="nil"/>
              <w:bottom w:val="nil"/>
              <w:right w:val="nil"/>
            </w:tcBorders>
            <w:tcMar>
              <w:top w:w="0" w:type="dxa"/>
              <w:left w:w="115" w:type="dxa"/>
              <w:bottom w:w="0" w:type="dxa"/>
              <w:right w:w="115" w:type="dxa"/>
            </w:tcMar>
            <w:vAlign w:val="center"/>
          </w:tcPr>
          <w:p>
            <w:pPr>
              <w:spacing w:before="0" w:line="240" w:lineRule="auto"/>
              <w:rPr>
                <w:color w:val="000000"/>
              </w:rPr>
            </w:pPr>
            <w:r>
              <w:rPr>
                <w:rFonts w:ascii="Cambria" w:hAnsi="Cambria" w:eastAsia="Cambria" w:cs="Cambria"/>
                <w:i/>
                <w:color w:val="000000"/>
                <w:sz w:val="24"/>
                <w:szCs w:val="24"/>
              </w:rPr>
              <w:t>(Print Name)</w:t>
            </w:r>
            <w:r>
              <w:rPr>
                <w:rFonts w:ascii="Cambria" w:hAnsi="Cambria" w:eastAsia="Cambria" w:cs="Cambria"/>
                <w:i/>
                <w:color w:val="000000"/>
                <w:sz w:val="24"/>
                <w:szCs w:val="24"/>
              </w:rPr>
              <w:br w:type="textWrapping"/>
            </w:r>
            <w:r>
              <w:rPr>
                <w:rFonts w:ascii="Cambria" w:hAnsi="Cambria" w:eastAsia="Cambria" w:cs="Cambria"/>
                <w:i/>
                <w:color w:val="000000"/>
                <w:sz w:val="24"/>
                <w:szCs w:val="24"/>
              </w:rPr>
              <w:t>(Position)</w:t>
            </w:r>
            <w:r>
              <w:rPr>
                <w:rFonts w:ascii="Cambria" w:hAnsi="Cambria" w:eastAsia="Cambria" w:cs="Cambria"/>
                <w:i/>
                <w:color w:val="000000"/>
                <w:sz w:val="24"/>
                <w:szCs w:val="24"/>
              </w:rPr>
              <w:br w:type="textWrapping"/>
            </w:r>
            <w:r>
              <w:rPr>
                <w:rFonts w:ascii="Cambria" w:hAnsi="Cambria" w:eastAsia="Cambria" w:cs="Cambria"/>
                <w:i/>
                <w:color w:val="000000"/>
                <w:sz w:val="24"/>
                <w:szCs w:val="24"/>
              </w:rPr>
              <w:t>(Name of Organization)</w:t>
            </w:r>
          </w:p>
        </w:tc>
        <w:tc>
          <w:tcPr>
            <w:tcW w:w="862" w:type="dxa"/>
            <w:tcBorders>
              <w:top w:val="nil"/>
              <w:left w:val="nil"/>
              <w:bottom w:val="nil"/>
              <w:right w:val="nil"/>
            </w:tcBorders>
            <w:tcMar>
              <w:top w:w="0" w:type="dxa"/>
              <w:left w:w="115" w:type="dxa"/>
              <w:bottom w:w="0" w:type="dxa"/>
              <w:right w:w="115" w:type="dxa"/>
            </w:tcMar>
          </w:tcPr>
          <w:p>
            <w:pPr>
              <w:spacing w:before="0" w:line="240" w:lineRule="auto"/>
              <w:rPr>
                <w:color w:val="000000"/>
              </w:rPr>
            </w:pPr>
          </w:p>
        </w:tc>
        <w:tc>
          <w:tcPr>
            <w:tcW w:w="4310" w:type="dxa"/>
            <w:vMerge w:val="restart"/>
            <w:tcBorders>
              <w:top w:val="nil"/>
              <w:left w:val="nil"/>
              <w:bottom w:val="nil"/>
              <w:right w:val="nil"/>
            </w:tcBorders>
            <w:tcMar>
              <w:top w:w="0" w:type="dxa"/>
              <w:left w:w="115" w:type="dxa"/>
              <w:bottom w:w="0" w:type="dxa"/>
              <w:right w:w="115" w:type="dxa"/>
            </w:tcMar>
            <w:vAlign w:val="center"/>
          </w:tcPr>
          <w:p>
            <w:pPr>
              <w:spacing w:before="0" w:line="240" w:lineRule="auto"/>
              <w:rPr>
                <w:color w:val="000000"/>
              </w:rPr>
            </w:pPr>
            <w:r>
              <w:rPr>
                <w:rFonts w:ascii="Cambria" w:hAnsi="Cambria" w:eastAsia="Cambria" w:cs="Cambria"/>
                <w:i/>
                <w:color w:val="000000"/>
                <w:sz w:val="24"/>
                <w:szCs w:val="24"/>
              </w:rPr>
              <w:t>(Print Name)</w:t>
            </w:r>
            <w:r>
              <w:rPr>
                <w:rFonts w:ascii="Cambria" w:hAnsi="Cambria" w:eastAsia="Cambria" w:cs="Cambria"/>
                <w:i/>
                <w:color w:val="000000"/>
                <w:sz w:val="24"/>
                <w:szCs w:val="24"/>
              </w:rPr>
              <w:br w:type="textWrapping"/>
            </w:r>
            <w:r>
              <w:rPr>
                <w:rFonts w:ascii="Cambria" w:hAnsi="Cambria" w:eastAsia="Cambria" w:cs="Cambria"/>
                <w:i/>
                <w:color w:val="000000"/>
                <w:sz w:val="24"/>
                <w:szCs w:val="24"/>
              </w:rPr>
              <w:t>(Position)</w:t>
            </w:r>
            <w:r>
              <w:rPr>
                <w:rFonts w:ascii="Cambria" w:hAnsi="Cambria" w:eastAsia="Cambria" w:cs="Cambria"/>
                <w:i/>
                <w:color w:val="000000"/>
                <w:sz w:val="24"/>
                <w:szCs w:val="24"/>
              </w:rPr>
              <w:br w:type="textWrapping"/>
            </w:r>
            <w:r>
              <w:rPr>
                <w:rFonts w:ascii="Cambria" w:hAnsi="Cambria" w:eastAsia="Cambria" w:cs="Cambria"/>
                <w:i/>
                <w:color w:val="000000"/>
                <w:sz w:val="24"/>
                <w:szCs w:val="24"/>
              </w:rPr>
              <w:t>(Name of Organization)</w:t>
            </w:r>
          </w:p>
        </w:tc>
      </w:tr>
      <w:tr>
        <w:trPr>
          <w:trHeight w:val="340" w:hRule="atLeast"/>
        </w:trPr>
        <w:tc>
          <w:tcPr>
            <w:tcW w:w="4467" w:type="dxa"/>
            <w:vMerge w:val="continue"/>
            <w:tcBorders>
              <w:top w:val="nil"/>
              <w:left w:val="nil"/>
              <w:bottom w:val="nil"/>
              <w:right w:val="nil"/>
            </w:tcBorders>
            <w:tcMar>
              <w:top w:w="0" w:type="dxa"/>
              <w:left w:w="115" w:type="dxa"/>
              <w:bottom w:w="0" w:type="dxa"/>
              <w:right w:w="115" w:type="dxa"/>
            </w:tcMar>
            <w:vAlign w:val="center"/>
          </w:tcPr>
          <w:p>
            <w:pPr>
              <w:widowControl w:val="0"/>
              <w:spacing w:before="0"/>
              <w:rPr>
                <w:color w:val="000000"/>
              </w:rPr>
            </w:pPr>
          </w:p>
        </w:tc>
        <w:tc>
          <w:tcPr>
            <w:tcW w:w="862" w:type="dxa"/>
            <w:tcBorders>
              <w:top w:val="nil"/>
              <w:left w:val="nil"/>
              <w:bottom w:val="nil"/>
              <w:right w:val="nil"/>
            </w:tcBorders>
            <w:tcMar>
              <w:top w:w="0" w:type="dxa"/>
              <w:left w:w="115" w:type="dxa"/>
              <w:bottom w:w="0" w:type="dxa"/>
              <w:right w:w="115" w:type="dxa"/>
            </w:tcMar>
          </w:tcPr>
          <w:p>
            <w:pPr>
              <w:spacing w:before="0" w:line="240" w:lineRule="auto"/>
              <w:jc w:val="both"/>
              <w:rPr>
                <w:color w:val="000000"/>
              </w:rPr>
            </w:pPr>
          </w:p>
        </w:tc>
        <w:tc>
          <w:tcPr>
            <w:tcW w:w="4310" w:type="dxa"/>
            <w:vMerge w:val="continue"/>
            <w:tcBorders>
              <w:top w:val="nil"/>
              <w:left w:val="nil"/>
              <w:bottom w:val="nil"/>
              <w:right w:val="nil"/>
            </w:tcBorders>
            <w:tcMar>
              <w:top w:w="0" w:type="dxa"/>
              <w:left w:w="115" w:type="dxa"/>
              <w:bottom w:w="0" w:type="dxa"/>
              <w:right w:w="115" w:type="dxa"/>
            </w:tcMar>
            <w:vAlign w:val="center"/>
          </w:tcPr>
          <w:p>
            <w:pPr>
              <w:widowControl w:val="0"/>
              <w:spacing w:before="0"/>
              <w:rPr>
                <w:color w:val="000000"/>
              </w:rPr>
            </w:pPr>
          </w:p>
        </w:tc>
      </w:tr>
      <w:tr>
        <w:trPr>
          <w:trHeight w:val="340" w:hRule="atLeast"/>
        </w:trPr>
        <w:tc>
          <w:tcPr>
            <w:tcW w:w="4467" w:type="dxa"/>
            <w:vMerge w:val="continue"/>
            <w:tcBorders>
              <w:top w:val="nil"/>
              <w:left w:val="nil"/>
              <w:bottom w:val="nil"/>
              <w:right w:val="nil"/>
            </w:tcBorders>
            <w:tcMar>
              <w:top w:w="0" w:type="dxa"/>
              <w:left w:w="115" w:type="dxa"/>
              <w:bottom w:w="0" w:type="dxa"/>
              <w:right w:w="115" w:type="dxa"/>
            </w:tcMar>
            <w:vAlign w:val="center"/>
          </w:tcPr>
          <w:p>
            <w:pPr>
              <w:widowControl w:val="0"/>
              <w:spacing w:before="0"/>
              <w:rPr>
                <w:color w:val="000000"/>
              </w:rPr>
            </w:pPr>
          </w:p>
        </w:tc>
        <w:tc>
          <w:tcPr>
            <w:tcW w:w="862" w:type="dxa"/>
            <w:tcBorders>
              <w:top w:val="nil"/>
              <w:left w:val="nil"/>
              <w:bottom w:val="nil"/>
              <w:right w:val="nil"/>
            </w:tcBorders>
            <w:tcMar>
              <w:top w:w="0" w:type="dxa"/>
              <w:left w:w="115" w:type="dxa"/>
              <w:bottom w:w="0" w:type="dxa"/>
              <w:right w:w="115" w:type="dxa"/>
            </w:tcMar>
          </w:tcPr>
          <w:p>
            <w:pPr>
              <w:spacing w:before="0" w:line="240" w:lineRule="auto"/>
              <w:jc w:val="both"/>
              <w:rPr>
                <w:color w:val="000000"/>
              </w:rPr>
            </w:pPr>
          </w:p>
        </w:tc>
        <w:tc>
          <w:tcPr>
            <w:tcW w:w="4310" w:type="dxa"/>
            <w:vMerge w:val="continue"/>
            <w:tcBorders>
              <w:top w:val="nil"/>
              <w:left w:val="nil"/>
              <w:bottom w:val="nil"/>
              <w:right w:val="nil"/>
            </w:tcBorders>
            <w:tcMar>
              <w:top w:w="0" w:type="dxa"/>
              <w:left w:w="115" w:type="dxa"/>
              <w:bottom w:w="0" w:type="dxa"/>
              <w:right w:w="115" w:type="dxa"/>
            </w:tcMar>
            <w:vAlign w:val="center"/>
          </w:tcPr>
          <w:p>
            <w:pPr>
              <w:widowControl w:val="0"/>
              <w:spacing w:before="0"/>
              <w:rPr>
                <w:color w:val="000000"/>
              </w:rPr>
            </w:pPr>
          </w:p>
        </w:tc>
      </w:tr>
    </w:tbl>
    <w:p>
      <w:pPr>
        <w:widowControl w:val="0"/>
        <w:spacing w:before="0" w:after="200"/>
        <w:jc w:val="both"/>
      </w:pPr>
    </w:p>
    <w:p>
      <w:pPr>
        <w:widowControl w:val="0"/>
        <w:spacing w:before="0" w:after="200"/>
        <w:jc w:val="both"/>
      </w:pPr>
    </w:p>
    <w:p>
      <w:pPr>
        <w:widowControl w:val="0"/>
        <w:spacing w:before="0" w:after="200"/>
        <w:jc w:val="both"/>
      </w:pPr>
    </w:p>
    <w:tbl>
      <w:tblPr>
        <w:tblStyle w:val="51"/>
        <w:tblW w:w="9639" w:type="dxa"/>
        <w:tblInd w:w="0" w:type="dxa"/>
        <w:tblLayout w:type="fixed"/>
        <w:tblCellMar>
          <w:top w:w="0" w:type="dxa"/>
          <w:left w:w="115" w:type="dxa"/>
          <w:bottom w:w="0" w:type="dxa"/>
          <w:right w:w="115" w:type="dxa"/>
        </w:tblCellMar>
      </w:tblPr>
      <w:tblGrid>
        <w:gridCol w:w="4467"/>
        <w:gridCol w:w="862"/>
        <w:gridCol w:w="4310"/>
      </w:tblGrid>
      <w:tr>
        <w:tblPrEx>
          <w:tblCellMar>
            <w:top w:w="0" w:type="dxa"/>
            <w:left w:w="115" w:type="dxa"/>
            <w:bottom w:w="0" w:type="dxa"/>
            <w:right w:w="115" w:type="dxa"/>
          </w:tblCellMar>
        </w:tblPrEx>
        <w:trPr>
          <w:trHeight w:val="340" w:hRule="atLeast"/>
        </w:trPr>
        <w:tc>
          <w:tcPr>
            <w:tcW w:w="4467" w:type="dxa"/>
            <w:tcBorders>
              <w:top w:val="nil"/>
              <w:left w:val="nil"/>
              <w:bottom w:val="single" w:color="000000" w:sz="4" w:space="0"/>
              <w:right w:val="nil"/>
            </w:tcBorders>
            <w:tcMar>
              <w:top w:w="0" w:type="dxa"/>
              <w:left w:w="115" w:type="dxa"/>
              <w:bottom w:w="0" w:type="dxa"/>
              <w:right w:w="115" w:type="dxa"/>
            </w:tcMar>
            <w:vAlign w:val="center"/>
          </w:tcPr>
          <w:p>
            <w:pPr>
              <w:spacing w:before="0" w:line="240" w:lineRule="auto"/>
              <w:rPr>
                <w:color w:val="000000"/>
              </w:rPr>
            </w:pPr>
            <w:r>
              <w:rPr>
                <w:rFonts w:ascii="Cambria" w:hAnsi="Cambria" w:eastAsia="Cambria" w:cs="Cambria"/>
                <w:i/>
                <w:color w:val="000000"/>
                <w:sz w:val="24"/>
                <w:szCs w:val="24"/>
              </w:rPr>
              <w:t>(signature)                                 (Date)</w:t>
            </w:r>
          </w:p>
          <w:p>
            <w:pPr>
              <w:spacing w:before="0" w:line="240" w:lineRule="auto"/>
              <w:rPr>
                <w:rFonts w:ascii="Cambria" w:hAnsi="Cambria" w:eastAsia="Cambria" w:cs="Cambria"/>
                <w:i/>
                <w:color w:val="000000"/>
                <w:sz w:val="24"/>
                <w:szCs w:val="24"/>
              </w:rPr>
            </w:pPr>
            <w:r>
              <w:rPr>
                <w:rFonts w:ascii="Cambria" w:hAnsi="Cambria" w:eastAsia="Cambria" w:cs="Cambria"/>
                <w:i/>
                <w:color w:val="000000"/>
                <w:sz w:val="24"/>
                <w:szCs w:val="24"/>
              </w:rPr>
              <w:t xml:space="preserve">Participating Organization </w:t>
            </w:r>
          </w:p>
          <w:p>
            <w:pPr>
              <w:spacing w:before="0" w:line="240" w:lineRule="auto"/>
              <w:rPr>
                <w:color w:val="000000"/>
              </w:rPr>
            </w:pPr>
            <w:r>
              <w:rPr>
                <w:rFonts w:ascii="Cambria" w:hAnsi="Cambria" w:eastAsia="Cambria" w:cs="Cambria"/>
                <w:i/>
                <w:color w:val="000000"/>
                <w:sz w:val="24"/>
                <w:szCs w:val="24"/>
              </w:rPr>
              <w:t>on the Czech side</w:t>
            </w:r>
          </w:p>
        </w:tc>
        <w:tc>
          <w:tcPr>
            <w:tcW w:w="862" w:type="dxa"/>
            <w:tcBorders>
              <w:top w:val="nil"/>
              <w:left w:val="nil"/>
              <w:right w:val="nil"/>
            </w:tcBorders>
            <w:tcMar>
              <w:top w:w="0" w:type="dxa"/>
              <w:left w:w="115" w:type="dxa"/>
              <w:bottom w:w="0" w:type="dxa"/>
              <w:right w:w="115" w:type="dxa"/>
            </w:tcMar>
          </w:tcPr>
          <w:p>
            <w:pPr>
              <w:spacing w:before="0" w:line="240" w:lineRule="auto"/>
              <w:rPr>
                <w:color w:val="000000"/>
              </w:rPr>
            </w:pPr>
          </w:p>
        </w:tc>
        <w:tc>
          <w:tcPr>
            <w:tcW w:w="4310" w:type="dxa"/>
            <w:tcBorders>
              <w:top w:val="nil"/>
              <w:left w:val="nil"/>
              <w:bottom w:val="single" w:color="000000" w:sz="4" w:space="0"/>
              <w:right w:val="nil"/>
            </w:tcBorders>
            <w:tcMar>
              <w:top w:w="0" w:type="dxa"/>
              <w:left w:w="115" w:type="dxa"/>
              <w:bottom w:w="0" w:type="dxa"/>
              <w:right w:w="115" w:type="dxa"/>
            </w:tcMar>
            <w:vAlign w:val="center"/>
          </w:tcPr>
          <w:p>
            <w:pPr>
              <w:spacing w:before="0" w:line="240" w:lineRule="auto"/>
              <w:rPr>
                <w:color w:val="000000"/>
              </w:rPr>
            </w:pPr>
            <w:r>
              <w:rPr>
                <w:rFonts w:ascii="Cambria" w:hAnsi="Cambria" w:eastAsia="Cambria" w:cs="Cambria"/>
                <w:i/>
                <w:color w:val="000000"/>
                <w:sz w:val="24"/>
                <w:szCs w:val="24"/>
              </w:rPr>
              <w:t>(signature)                               (Date)</w:t>
            </w:r>
          </w:p>
          <w:p>
            <w:pPr>
              <w:spacing w:before="0" w:line="240" w:lineRule="auto"/>
              <w:rPr>
                <w:rFonts w:ascii="Cambria" w:hAnsi="Cambria" w:eastAsia="Cambria" w:cs="Cambria"/>
                <w:i/>
                <w:color w:val="000000"/>
                <w:sz w:val="24"/>
                <w:szCs w:val="24"/>
              </w:rPr>
            </w:pPr>
            <w:r>
              <w:rPr>
                <w:rFonts w:ascii="Cambria" w:hAnsi="Cambria" w:eastAsia="Cambria" w:cs="Cambria"/>
                <w:i/>
                <w:color w:val="000000"/>
                <w:sz w:val="24"/>
                <w:szCs w:val="24"/>
              </w:rPr>
              <w:t xml:space="preserve">Participating Organization </w:t>
            </w:r>
          </w:p>
          <w:p>
            <w:pPr>
              <w:spacing w:before="0" w:line="240" w:lineRule="auto"/>
              <w:rPr>
                <w:color w:val="000000"/>
              </w:rPr>
            </w:pPr>
            <w:r>
              <w:rPr>
                <w:rFonts w:ascii="Cambria" w:hAnsi="Cambria" w:eastAsia="Cambria" w:cs="Cambria"/>
                <w:i/>
                <w:color w:val="000000"/>
                <w:sz w:val="24"/>
                <w:szCs w:val="24"/>
              </w:rPr>
              <w:t>on the Jiangsu side</w:t>
            </w:r>
          </w:p>
        </w:tc>
      </w:tr>
      <w:tr>
        <w:tblPrEx>
          <w:tblCellMar>
            <w:top w:w="0" w:type="dxa"/>
            <w:left w:w="115" w:type="dxa"/>
            <w:bottom w:w="0" w:type="dxa"/>
            <w:right w:w="115" w:type="dxa"/>
          </w:tblCellMar>
        </w:tblPrEx>
        <w:trPr>
          <w:trHeight w:val="340" w:hRule="atLeast"/>
        </w:trPr>
        <w:tc>
          <w:tcPr>
            <w:tcW w:w="4467" w:type="dxa"/>
            <w:vMerge w:val="restart"/>
            <w:tcBorders>
              <w:top w:val="nil"/>
              <w:left w:val="nil"/>
              <w:bottom w:val="nil"/>
              <w:right w:val="nil"/>
            </w:tcBorders>
            <w:tcMar>
              <w:top w:w="0" w:type="dxa"/>
              <w:left w:w="115" w:type="dxa"/>
              <w:bottom w:w="0" w:type="dxa"/>
              <w:right w:w="115" w:type="dxa"/>
            </w:tcMar>
            <w:vAlign w:val="center"/>
          </w:tcPr>
          <w:p>
            <w:pPr>
              <w:spacing w:before="0" w:line="240" w:lineRule="auto"/>
              <w:rPr>
                <w:color w:val="000000"/>
              </w:rPr>
            </w:pPr>
            <w:r>
              <w:rPr>
                <w:rFonts w:ascii="Cambria" w:hAnsi="Cambria" w:eastAsia="Cambria" w:cs="Cambria"/>
                <w:i/>
                <w:color w:val="000000"/>
                <w:sz w:val="24"/>
                <w:szCs w:val="24"/>
              </w:rPr>
              <w:t>(Print Name)</w:t>
            </w:r>
            <w:r>
              <w:rPr>
                <w:rFonts w:ascii="Cambria" w:hAnsi="Cambria" w:eastAsia="Cambria" w:cs="Cambria"/>
                <w:i/>
                <w:color w:val="000000"/>
                <w:sz w:val="24"/>
                <w:szCs w:val="24"/>
              </w:rPr>
              <w:br w:type="textWrapping"/>
            </w:r>
            <w:r>
              <w:rPr>
                <w:rFonts w:ascii="Cambria" w:hAnsi="Cambria" w:eastAsia="Cambria" w:cs="Cambria"/>
                <w:i/>
                <w:color w:val="000000"/>
                <w:sz w:val="24"/>
                <w:szCs w:val="24"/>
              </w:rPr>
              <w:t>(Position)</w:t>
            </w:r>
            <w:r>
              <w:rPr>
                <w:rFonts w:ascii="Cambria" w:hAnsi="Cambria" w:eastAsia="Cambria" w:cs="Cambria"/>
                <w:i/>
                <w:color w:val="000000"/>
                <w:sz w:val="24"/>
                <w:szCs w:val="24"/>
              </w:rPr>
              <w:br w:type="textWrapping"/>
            </w:r>
            <w:r>
              <w:rPr>
                <w:rFonts w:ascii="Cambria" w:hAnsi="Cambria" w:eastAsia="Cambria" w:cs="Cambria"/>
                <w:i/>
                <w:color w:val="000000"/>
                <w:sz w:val="24"/>
                <w:szCs w:val="24"/>
              </w:rPr>
              <w:t>(Name of Organization)</w:t>
            </w:r>
          </w:p>
        </w:tc>
        <w:tc>
          <w:tcPr>
            <w:tcW w:w="862" w:type="dxa"/>
            <w:tcBorders>
              <w:top w:val="nil"/>
              <w:left w:val="nil"/>
              <w:bottom w:val="nil"/>
              <w:right w:val="nil"/>
            </w:tcBorders>
            <w:tcMar>
              <w:top w:w="0" w:type="dxa"/>
              <w:left w:w="115" w:type="dxa"/>
              <w:bottom w:w="0" w:type="dxa"/>
              <w:right w:w="115" w:type="dxa"/>
            </w:tcMar>
          </w:tcPr>
          <w:p>
            <w:pPr>
              <w:spacing w:before="0" w:line="240" w:lineRule="auto"/>
              <w:rPr>
                <w:color w:val="000000"/>
              </w:rPr>
            </w:pPr>
          </w:p>
        </w:tc>
        <w:tc>
          <w:tcPr>
            <w:tcW w:w="4310" w:type="dxa"/>
            <w:vMerge w:val="restart"/>
            <w:tcBorders>
              <w:top w:val="nil"/>
              <w:left w:val="nil"/>
              <w:bottom w:val="nil"/>
              <w:right w:val="nil"/>
            </w:tcBorders>
            <w:tcMar>
              <w:top w:w="0" w:type="dxa"/>
              <w:left w:w="115" w:type="dxa"/>
              <w:bottom w:w="0" w:type="dxa"/>
              <w:right w:w="115" w:type="dxa"/>
            </w:tcMar>
            <w:vAlign w:val="center"/>
          </w:tcPr>
          <w:p>
            <w:pPr>
              <w:spacing w:before="0" w:line="240" w:lineRule="auto"/>
              <w:rPr>
                <w:color w:val="000000"/>
              </w:rPr>
            </w:pPr>
            <w:r>
              <w:rPr>
                <w:rFonts w:ascii="Cambria" w:hAnsi="Cambria" w:eastAsia="Cambria" w:cs="Cambria"/>
                <w:i/>
                <w:color w:val="000000"/>
                <w:sz w:val="24"/>
                <w:szCs w:val="24"/>
              </w:rPr>
              <w:t>(Print Name)</w:t>
            </w:r>
            <w:r>
              <w:rPr>
                <w:rFonts w:ascii="Cambria" w:hAnsi="Cambria" w:eastAsia="Cambria" w:cs="Cambria"/>
                <w:i/>
                <w:color w:val="000000"/>
                <w:sz w:val="24"/>
                <w:szCs w:val="24"/>
              </w:rPr>
              <w:br w:type="textWrapping"/>
            </w:r>
            <w:r>
              <w:rPr>
                <w:rFonts w:ascii="Cambria" w:hAnsi="Cambria" w:eastAsia="Cambria" w:cs="Cambria"/>
                <w:i/>
                <w:color w:val="000000"/>
                <w:sz w:val="24"/>
                <w:szCs w:val="24"/>
              </w:rPr>
              <w:t>(Position)</w:t>
            </w:r>
            <w:r>
              <w:rPr>
                <w:rFonts w:ascii="Cambria" w:hAnsi="Cambria" w:eastAsia="Cambria" w:cs="Cambria"/>
                <w:i/>
                <w:color w:val="000000"/>
                <w:sz w:val="24"/>
                <w:szCs w:val="24"/>
              </w:rPr>
              <w:br w:type="textWrapping"/>
            </w:r>
            <w:r>
              <w:rPr>
                <w:rFonts w:ascii="Cambria" w:hAnsi="Cambria" w:eastAsia="Cambria" w:cs="Cambria"/>
                <w:i/>
                <w:color w:val="000000"/>
                <w:sz w:val="24"/>
                <w:szCs w:val="24"/>
              </w:rPr>
              <w:t>(Name of Organization)</w:t>
            </w:r>
          </w:p>
        </w:tc>
      </w:tr>
      <w:tr>
        <w:tblPrEx>
          <w:tblCellMar>
            <w:top w:w="0" w:type="dxa"/>
            <w:left w:w="115" w:type="dxa"/>
            <w:bottom w:w="0" w:type="dxa"/>
            <w:right w:w="115" w:type="dxa"/>
          </w:tblCellMar>
        </w:tblPrEx>
        <w:trPr>
          <w:trHeight w:val="340" w:hRule="atLeast"/>
        </w:trPr>
        <w:tc>
          <w:tcPr>
            <w:tcW w:w="4467" w:type="dxa"/>
            <w:vMerge w:val="continue"/>
            <w:tcBorders>
              <w:top w:val="nil"/>
              <w:left w:val="nil"/>
              <w:bottom w:val="nil"/>
              <w:right w:val="nil"/>
            </w:tcBorders>
            <w:tcMar>
              <w:top w:w="0" w:type="dxa"/>
              <w:left w:w="115" w:type="dxa"/>
              <w:bottom w:w="0" w:type="dxa"/>
              <w:right w:w="115" w:type="dxa"/>
            </w:tcMar>
            <w:vAlign w:val="center"/>
          </w:tcPr>
          <w:p>
            <w:pPr>
              <w:widowControl w:val="0"/>
              <w:spacing w:before="0"/>
              <w:rPr>
                <w:color w:val="000000"/>
              </w:rPr>
            </w:pPr>
          </w:p>
        </w:tc>
        <w:tc>
          <w:tcPr>
            <w:tcW w:w="862" w:type="dxa"/>
            <w:tcBorders>
              <w:top w:val="nil"/>
              <w:left w:val="nil"/>
              <w:bottom w:val="nil"/>
              <w:right w:val="nil"/>
            </w:tcBorders>
            <w:tcMar>
              <w:top w:w="0" w:type="dxa"/>
              <w:left w:w="115" w:type="dxa"/>
              <w:bottom w:w="0" w:type="dxa"/>
              <w:right w:w="115" w:type="dxa"/>
            </w:tcMar>
          </w:tcPr>
          <w:p>
            <w:pPr>
              <w:spacing w:before="0" w:line="240" w:lineRule="auto"/>
              <w:rPr>
                <w:color w:val="000000"/>
              </w:rPr>
            </w:pPr>
          </w:p>
        </w:tc>
        <w:tc>
          <w:tcPr>
            <w:tcW w:w="4310" w:type="dxa"/>
            <w:vMerge w:val="continue"/>
            <w:tcBorders>
              <w:top w:val="nil"/>
              <w:left w:val="nil"/>
              <w:bottom w:val="nil"/>
              <w:right w:val="nil"/>
            </w:tcBorders>
            <w:tcMar>
              <w:top w:w="0" w:type="dxa"/>
              <w:left w:w="115" w:type="dxa"/>
              <w:bottom w:w="0" w:type="dxa"/>
              <w:right w:w="115" w:type="dxa"/>
            </w:tcMar>
            <w:vAlign w:val="center"/>
          </w:tcPr>
          <w:p>
            <w:pPr>
              <w:widowControl w:val="0"/>
              <w:spacing w:before="0"/>
              <w:rPr>
                <w:color w:val="000000"/>
              </w:rPr>
            </w:pPr>
          </w:p>
        </w:tc>
      </w:tr>
      <w:tr>
        <w:tblPrEx>
          <w:tblCellMar>
            <w:top w:w="0" w:type="dxa"/>
            <w:left w:w="115" w:type="dxa"/>
            <w:bottom w:w="0" w:type="dxa"/>
            <w:right w:w="115" w:type="dxa"/>
          </w:tblCellMar>
        </w:tblPrEx>
        <w:trPr>
          <w:trHeight w:val="340" w:hRule="atLeast"/>
        </w:trPr>
        <w:tc>
          <w:tcPr>
            <w:tcW w:w="4467" w:type="dxa"/>
            <w:vMerge w:val="continue"/>
            <w:tcBorders>
              <w:top w:val="nil"/>
              <w:left w:val="nil"/>
              <w:bottom w:val="nil"/>
              <w:right w:val="nil"/>
            </w:tcBorders>
            <w:tcMar>
              <w:top w:w="0" w:type="dxa"/>
              <w:left w:w="115" w:type="dxa"/>
              <w:bottom w:w="0" w:type="dxa"/>
              <w:right w:w="115" w:type="dxa"/>
            </w:tcMar>
            <w:vAlign w:val="center"/>
          </w:tcPr>
          <w:p>
            <w:pPr>
              <w:widowControl w:val="0"/>
              <w:spacing w:before="0"/>
              <w:rPr>
                <w:color w:val="000000"/>
              </w:rPr>
            </w:pPr>
          </w:p>
        </w:tc>
        <w:tc>
          <w:tcPr>
            <w:tcW w:w="862" w:type="dxa"/>
            <w:tcBorders>
              <w:top w:val="nil"/>
              <w:left w:val="nil"/>
              <w:bottom w:val="nil"/>
              <w:right w:val="nil"/>
            </w:tcBorders>
            <w:tcMar>
              <w:top w:w="0" w:type="dxa"/>
              <w:left w:w="115" w:type="dxa"/>
              <w:bottom w:w="0" w:type="dxa"/>
              <w:right w:w="115" w:type="dxa"/>
            </w:tcMar>
          </w:tcPr>
          <w:p>
            <w:pPr>
              <w:spacing w:before="0" w:line="240" w:lineRule="auto"/>
              <w:rPr>
                <w:color w:val="000000"/>
              </w:rPr>
            </w:pPr>
          </w:p>
        </w:tc>
        <w:tc>
          <w:tcPr>
            <w:tcW w:w="4310" w:type="dxa"/>
            <w:vMerge w:val="continue"/>
            <w:tcBorders>
              <w:top w:val="nil"/>
              <w:left w:val="nil"/>
              <w:bottom w:val="nil"/>
              <w:right w:val="nil"/>
            </w:tcBorders>
            <w:tcMar>
              <w:top w:w="0" w:type="dxa"/>
              <w:left w:w="115" w:type="dxa"/>
              <w:bottom w:w="0" w:type="dxa"/>
              <w:right w:w="115" w:type="dxa"/>
            </w:tcMar>
            <w:vAlign w:val="center"/>
          </w:tcPr>
          <w:p>
            <w:pPr>
              <w:widowControl w:val="0"/>
              <w:spacing w:before="0"/>
              <w:rPr>
                <w:color w:val="000000"/>
              </w:rPr>
            </w:pPr>
          </w:p>
        </w:tc>
      </w:tr>
    </w:tbl>
    <w:p>
      <w:pPr>
        <w:tabs>
          <w:tab w:val="left" w:pos="3582"/>
        </w:tabs>
        <w:rPr>
          <w:rFonts w:eastAsiaTheme="minorEastAsia"/>
          <w:b/>
        </w:rPr>
      </w:pPr>
      <w:bookmarkStart w:id="4" w:name="_heading=h.2et92p0" w:colFirst="0" w:colLast="0"/>
      <w:bookmarkEnd w:id="4"/>
      <w:bookmarkStart w:id="5" w:name="_heading=h.7qfvkskl9qd3" w:colFirst="0" w:colLast="0"/>
      <w:bookmarkEnd w:id="5"/>
      <w:r>
        <w:rPr>
          <w:rFonts w:eastAsiaTheme="minorEastAsia"/>
          <w:b/>
        </w:rPr>
        <w:tab/>
      </w:r>
    </w:p>
    <w:sectPr>
      <w:headerReference r:id="rId7" w:type="first"/>
      <w:footerReference r:id="rId10" w:type="first"/>
      <w:headerReference r:id="rId5" w:type="default"/>
      <w:footerReference r:id="rId8" w:type="default"/>
      <w:headerReference r:id="rId6" w:type="even"/>
      <w:footerReference r:id="rId9" w:type="even"/>
      <w:pgSz w:w="11906" w:h="16838"/>
      <w:pgMar w:top="1134" w:right="1134" w:bottom="1134" w:left="1134" w:header="2438" w:footer="737"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0000019F" w:csb1="00000000"/>
  </w:font>
  <w:font w:name="Tahoma">
    <w:altName w:val="DejaVu Sans"/>
    <w:panose1 w:val="020B0604030504040204"/>
    <w:charset w:val="00"/>
    <w:family w:val="swiss"/>
    <w:pitch w:val="default"/>
    <w:sig w:usb0="00000000" w:usb1="00000000" w:usb2="00000029" w:usb3="00000000" w:csb0="000101FF" w:csb1="00000000"/>
  </w:font>
  <w:font w:name="Minion Pro">
    <w:altName w:val="汉仪仿宋S"/>
    <w:panose1 w:val="00000000000000000000"/>
    <w:charset w:val="00"/>
    <w:family w:val="roman"/>
    <w:pitch w:val="default"/>
    <w:sig w:usb0="00000000" w:usb1="00000000" w:usb2="00000000" w:usb3="00000000" w:csb0="00000000" w:csb1="00000000"/>
  </w:font>
  <w:font w:name="Arial">
    <w:altName w:val="Times New Roman"/>
    <w:panose1 w:val="020B0604020202020204"/>
    <w:charset w:val="00"/>
    <w:family w:val="swiss"/>
    <w:pitch w:val="default"/>
    <w:sig w:usb0="00000000" w:usb1="00000000" w:usb2="00000009" w:usb3="00000000" w:csb0="000001FF"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536"/>
        <w:tab w:val="right" w:pos="9072"/>
      </w:tabs>
      <w:spacing w:before="0" w:line="240" w:lineRule="auto"/>
      <w:jc w:val="right"/>
      <w:rPr>
        <w:rFonts w:cs="Calibri"/>
        <w:color w:val="000000"/>
        <w:sz w:val="16"/>
        <w:szCs w:val="16"/>
      </w:rPr>
    </w:pPr>
  </w:p>
  <w:p>
    <w:pPr>
      <w:tabs>
        <w:tab w:val="center" w:pos="4536"/>
        <w:tab w:val="right" w:pos="9072"/>
      </w:tabs>
      <w:spacing w:before="0" w:line="240" w:lineRule="auto"/>
      <w:jc w:val="right"/>
      <w:rPr>
        <w:rFonts w:cs="Calibri"/>
        <w:color w:val="000000"/>
        <w:sz w:val="16"/>
        <w:szCs w:val="16"/>
      </w:rPr>
    </w:pPr>
  </w:p>
  <w:p>
    <w:pPr>
      <w:tabs>
        <w:tab w:val="center" w:pos="4536"/>
        <w:tab w:val="right" w:pos="9072"/>
      </w:tabs>
      <w:spacing w:before="0" w:line="240" w:lineRule="auto"/>
      <w:jc w:val="right"/>
      <w:rPr>
        <w:rFonts w:cs="Calibri"/>
        <w:color w:val="000000"/>
        <w:sz w:val="16"/>
        <w:szCs w:val="16"/>
      </w:rPr>
    </w:pPr>
    <w:r>
      <w:rPr>
        <w:rFonts w:cs="Calibri"/>
        <w:color w:val="000000"/>
        <w:sz w:val="16"/>
        <w:szCs w:val="16"/>
      </w:rPr>
      <w:t xml:space="preserve">Page </w:t>
    </w:r>
    <w:r>
      <w:rPr>
        <w:rFonts w:cs="Calibri"/>
        <w:color w:val="000000"/>
        <w:sz w:val="16"/>
        <w:szCs w:val="16"/>
      </w:rPr>
      <w:fldChar w:fldCharType="begin"/>
    </w:r>
    <w:r>
      <w:rPr>
        <w:rFonts w:cs="Calibri"/>
        <w:color w:val="000000"/>
        <w:sz w:val="16"/>
        <w:szCs w:val="16"/>
      </w:rPr>
      <w:instrText xml:space="preserve">PAGE</w:instrText>
    </w:r>
    <w:r>
      <w:rPr>
        <w:rFonts w:cs="Calibri"/>
        <w:color w:val="000000"/>
        <w:sz w:val="16"/>
        <w:szCs w:val="16"/>
      </w:rPr>
      <w:fldChar w:fldCharType="separate"/>
    </w:r>
    <w:r>
      <w:rPr>
        <w:rFonts w:cs="Calibri"/>
        <w:color w:val="000000"/>
        <w:sz w:val="16"/>
        <w:szCs w:val="16"/>
      </w:rPr>
      <w:t>4</w:t>
    </w:r>
    <w:r>
      <w:rPr>
        <w:rFonts w:cs="Calibri"/>
        <w:color w:val="000000"/>
        <w:sz w:val="16"/>
        <w:szCs w:val="16"/>
      </w:rPr>
      <w:fldChar w:fldCharType="end"/>
    </w:r>
    <w:r>
      <w:rPr>
        <w:rFonts w:cs="Calibri"/>
        <w:color w:val="000000"/>
        <w:sz w:val="16"/>
        <w:szCs w:val="16"/>
      </w:rPr>
      <w:t>/</w:t>
    </w:r>
    <w:r>
      <w:rPr>
        <w:rFonts w:cs="Calibri"/>
        <w:color w:val="000000"/>
        <w:sz w:val="16"/>
        <w:szCs w:val="16"/>
      </w:rPr>
      <w:fldChar w:fldCharType="begin"/>
    </w:r>
    <w:r>
      <w:rPr>
        <w:rFonts w:cs="Calibri"/>
        <w:color w:val="000000"/>
        <w:sz w:val="16"/>
        <w:szCs w:val="16"/>
      </w:rPr>
      <w:instrText xml:space="preserve">NUMPAGES</w:instrText>
    </w:r>
    <w:r>
      <w:rPr>
        <w:rFonts w:cs="Calibri"/>
        <w:color w:val="000000"/>
        <w:sz w:val="16"/>
        <w:szCs w:val="16"/>
      </w:rPr>
      <w:fldChar w:fldCharType="separate"/>
    </w:r>
    <w:r>
      <w:rPr>
        <w:rFonts w:cs="Calibri"/>
        <w:color w:val="000000"/>
        <w:sz w:val="16"/>
        <w:szCs w:val="16"/>
      </w:rPr>
      <w:t>5</w:t>
    </w:r>
    <w:r>
      <w:rPr>
        <w:rFonts w:cs="Calibri"/>
        <w:color w:val="000000"/>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536"/>
        <w:tab w:val="right" w:pos="9072"/>
      </w:tabs>
      <w:spacing w:before="708" w:line="240" w:lineRule="auto"/>
      <w:jc w:val="right"/>
      <w:rPr>
        <w:rFonts w:cs="Calibri"/>
        <w:color w:val="000000"/>
      </w:rPr>
    </w:pPr>
    <w:r>
      <w:rPr>
        <w:lang w:val="en-US"/>
      </w:rPr>
      <w:drawing>
        <wp:anchor distT="0" distB="0" distL="0" distR="0" simplePos="0" relativeHeight="251658240" behindDoc="0" locked="0" layoutInCell="1" allowOverlap="1">
          <wp:simplePos x="0" y="0"/>
          <wp:positionH relativeFrom="page">
            <wp:posOffset>4634865</wp:posOffset>
          </wp:positionH>
          <wp:positionV relativeFrom="page">
            <wp:posOffset>843280</wp:posOffset>
          </wp:positionV>
          <wp:extent cx="2266315" cy="545465"/>
          <wp:effectExtent l="0" t="0" r="0" b="0"/>
          <wp:wrapSquare wrapText="bothSides"/>
          <wp:docPr id="13" name="image1.jpg"/>
          <wp:cNvGraphicFramePr/>
          <a:graphic xmlns:a="http://schemas.openxmlformats.org/drawingml/2006/main">
            <a:graphicData uri="http://schemas.openxmlformats.org/drawingml/2006/picture">
              <pic:pic xmlns:pic="http://schemas.openxmlformats.org/drawingml/2006/picture">
                <pic:nvPicPr>
                  <pic:cNvPr id="13" name="image1.jpg"/>
                  <pic:cNvPicPr preferRelativeResize="false"/>
                </pic:nvPicPr>
                <pic:blipFill>
                  <a:blip r:embed="rId1"/>
                  <a:srcRect/>
                  <a:stretch>
                    <a:fillRect/>
                  </a:stretch>
                </pic:blipFill>
                <pic:spPr>
                  <a:xfrm>
                    <a:off x="0" y="0"/>
                    <a:ext cx="2266299" cy="545499"/>
                  </a:xfrm>
                  <a:prstGeom prst="rect">
                    <a:avLst/>
                  </a:prstGeom>
                </pic:spPr>
              </pic:pic>
            </a:graphicData>
          </a:graphic>
        </wp:anchor>
      </w:drawing>
    </w:r>
    <w:r>
      <w:rPr>
        <w:lang w:val="en-US"/>
      </w:rPr>
      <w:drawing>
        <wp:anchor distT="0" distB="0" distL="0" distR="0" simplePos="0" relativeHeight="251659264" behindDoc="0" locked="0" layoutInCell="1" allowOverlap="1">
          <wp:simplePos x="0" y="0"/>
          <wp:positionH relativeFrom="column">
            <wp:posOffset>-95250</wp:posOffset>
          </wp:positionH>
          <wp:positionV relativeFrom="paragraph">
            <wp:posOffset>-579120</wp:posOffset>
          </wp:positionV>
          <wp:extent cx="1847215" cy="950595"/>
          <wp:effectExtent l="0" t="0" r="0" b="0"/>
          <wp:wrapSquare wrapText="bothSides"/>
          <wp:docPr id="15" name="image2.png"/>
          <wp:cNvGraphicFramePr/>
          <a:graphic xmlns:a="http://schemas.openxmlformats.org/drawingml/2006/main">
            <a:graphicData uri="http://schemas.openxmlformats.org/drawingml/2006/picture">
              <pic:pic xmlns:pic="http://schemas.openxmlformats.org/drawingml/2006/picture">
                <pic:nvPicPr>
                  <pic:cNvPr id="15" name="image2.png"/>
                  <pic:cNvPicPr preferRelativeResize="false"/>
                </pic:nvPicPr>
                <pic:blipFill>
                  <a:blip r:embed="rId2"/>
                  <a:srcRect/>
                  <a:stretch>
                    <a:fillRect/>
                  </a:stretch>
                </pic:blipFill>
                <pic:spPr>
                  <a:xfrm>
                    <a:off x="0" y="0"/>
                    <a:ext cx="1846904" cy="950357"/>
                  </a:xfrm>
                  <a:prstGeom prst="rect">
                    <a:avLst/>
                  </a:prstGeom>
                </pic:spPr>
              </pic:pic>
            </a:graphicData>
          </a:graphic>
        </wp:anchor>
      </w:drawing>
    </w:r>
    <w:r>
      <w:rPr>
        <w:lang w:val="en-US"/>
      </w:rPr>
      <w:drawing>
        <wp:anchor distT="0" distB="0" distL="114300" distR="114300" simplePos="0" relativeHeight="251660288" behindDoc="0" locked="0" layoutInCell="1" allowOverlap="1">
          <wp:simplePos x="0" y="0"/>
          <wp:positionH relativeFrom="column">
            <wp:posOffset>-304165</wp:posOffset>
          </wp:positionH>
          <wp:positionV relativeFrom="paragraph">
            <wp:posOffset>-1398270</wp:posOffset>
          </wp:positionV>
          <wp:extent cx="1247775" cy="1242060"/>
          <wp:effectExtent l="0" t="0" r="0" b="0"/>
          <wp:wrapNone/>
          <wp:docPr id="14" name="image4.png"/>
          <wp:cNvGraphicFramePr/>
          <a:graphic xmlns:a="http://schemas.openxmlformats.org/drawingml/2006/main">
            <a:graphicData uri="http://schemas.openxmlformats.org/drawingml/2006/picture">
              <pic:pic xmlns:pic="http://schemas.openxmlformats.org/drawingml/2006/picture">
                <pic:nvPicPr>
                  <pic:cNvPr id="14" name="image4.png"/>
                  <pic:cNvPicPr preferRelativeResize="false"/>
                </pic:nvPicPr>
                <pic:blipFill>
                  <a:blip r:embed="rId3"/>
                  <a:srcRect/>
                  <a:stretch>
                    <a:fillRect/>
                  </a:stretch>
                </pic:blipFill>
                <pic:spPr>
                  <a:xfrm>
                    <a:off x="0" y="0"/>
                    <a:ext cx="1247602" cy="1241858"/>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bullet"/>
      <w:lvlText w:val="•"/>
      <w:lvlJc w:val="left"/>
      <w:pPr>
        <w:ind w:left="720" w:firstLine="2520"/>
      </w:pPr>
      <w:rPr>
        <w:rFonts w:ascii="Arial" w:hAnsi="Arial" w:eastAsia="Arial" w:cs="Arial"/>
        <w:sz w:val="20"/>
        <w:szCs w:val="20"/>
      </w:rPr>
    </w:lvl>
    <w:lvl w:ilvl="1" w:tentative="0">
      <w:start w:val="1"/>
      <w:numFmt w:val="bullet"/>
      <w:lvlText w:val="o"/>
      <w:lvlJc w:val="left"/>
      <w:pPr>
        <w:ind w:left="1440" w:firstLine="5400"/>
      </w:pPr>
      <w:rPr>
        <w:rFonts w:ascii="Arial" w:hAnsi="Arial" w:eastAsia="Arial" w:cs="Arial"/>
        <w:sz w:val="20"/>
        <w:szCs w:val="20"/>
      </w:rPr>
    </w:lvl>
    <w:lvl w:ilvl="2" w:tentative="0">
      <w:start w:val="1"/>
      <w:numFmt w:val="bullet"/>
      <w:lvlText w:val="▪"/>
      <w:lvlJc w:val="left"/>
      <w:pPr>
        <w:ind w:left="2160" w:firstLine="8280"/>
      </w:pPr>
      <w:rPr>
        <w:rFonts w:ascii="Arial" w:hAnsi="Arial" w:eastAsia="Arial" w:cs="Arial"/>
        <w:sz w:val="20"/>
        <w:szCs w:val="20"/>
      </w:rPr>
    </w:lvl>
    <w:lvl w:ilvl="3" w:tentative="0">
      <w:start w:val="1"/>
      <w:numFmt w:val="bullet"/>
      <w:lvlText w:val="▪"/>
      <w:lvlJc w:val="left"/>
      <w:pPr>
        <w:ind w:left="2880" w:firstLine="11160"/>
      </w:pPr>
      <w:rPr>
        <w:rFonts w:ascii="Arial" w:hAnsi="Arial" w:eastAsia="Arial" w:cs="Arial"/>
        <w:sz w:val="20"/>
        <w:szCs w:val="20"/>
      </w:rPr>
    </w:lvl>
    <w:lvl w:ilvl="4" w:tentative="0">
      <w:start w:val="1"/>
      <w:numFmt w:val="bullet"/>
      <w:lvlText w:val="▪"/>
      <w:lvlJc w:val="left"/>
      <w:pPr>
        <w:ind w:left="3600" w:firstLine="14040"/>
      </w:pPr>
      <w:rPr>
        <w:rFonts w:ascii="Arial" w:hAnsi="Arial" w:eastAsia="Arial" w:cs="Arial"/>
        <w:sz w:val="20"/>
        <w:szCs w:val="20"/>
      </w:rPr>
    </w:lvl>
    <w:lvl w:ilvl="5" w:tentative="0">
      <w:start w:val="1"/>
      <w:numFmt w:val="bullet"/>
      <w:lvlText w:val="▪"/>
      <w:lvlJc w:val="left"/>
      <w:pPr>
        <w:ind w:left="4320" w:firstLine="16920"/>
      </w:pPr>
      <w:rPr>
        <w:rFonts w:ascii="Arial" w:hAnsi="Arial" w:eastAsia="Arial" w:cs="Arial"/>
        <w:sz w:val="20"/>
        <w:szCs w:val="20"/>
      </w:rPr>
    </w:lvl>
    <w:lvl w:ilvl="6" w:tentative="0">
      <w:start w:val="1"/>
      <w:numFmt w:val="bullet"/>
      <w:lvlText w:val="▪"/>
      <w:lvlJc w:val="left"/>
      <w:pPr>
        <w:ind w:left="5040" w:firstLine="19800"/>
      </w:pPr>
      <w:rPr>
        <w:rFonts w:ascii="Arial" w:hAnsi="Arial" w:eastAsia="Arial" w:cs="Arial"/>
        <w:sz w:val="20"/>
        <w:szCs w:val="20"/>
      </w:rPr>
    </w:lvl>
    <w:lvl w:ilvl="7" w:tentative="0">
      <w:start w:val="1"/>
      <w:numFmt w:val="bullet"/>
      <w:lvlText w:val="▪"/>
      <w:lvlJc w:val="left"/>
      <w:pPr>
        <w:ind w:left="5760" w:firstLine="22680"/>
      </w:pPr>
      <w:rPr>
        <w:rFonts w:ascii="Arial" w:hAnsi="Arial" w:eastAsia="Arial" w:cs="Arial"/>
        <w:sz w:val="20"/>
        <w:szCs w:val="20"/>
      </w:rPr>
    </w:lvl>
    <w:lvl w:ilvl="8" w:tentative="0">
      <w:start w:val="1"/>
      <w:numFmt w:val="bullet"/>
      <w:lvlText w:val="▪"/>
      <w:lvlJc w:val="left"/>
      <w:pPr>
        <w:ind w:left="6480" w:firstLine="25560"/>
      </w:pPr>
      <w:rPr>
        <w:rFonts w:ascii="Arial" w:hAnsi="Arial" w:eastAsia="Arial" w:cs="Arial"/>
        <w:sz w:val="20"/>
        <w:szCs w:val="20"/>
      </w:rPr>
    </w:lvl>
  </w:abstractNum>
  <w:abstractNum w:abstractNumId="1">
    <w:nsid w:val="0053208E"/>
    <w:multiLevelType w:val="multilevel"/>
    <w:tmpl w:val="0053208E"/>
    <w:lvl w:ilvl="0" w:tentative="0">
      <w:start w:val="1"/>
      <w:numFmt w:val="decimal"/>
      <w:lvlText w:val="%1."/>
      <w:lvlJc w:val="left"/>
      <w:pPr>
        <w:ind w:left="720" w:firstLine="360"/>
      </w:pPr>
      <w:rPr>
        <w:b/>
      </w:rPr>
    </w:lvl>
    <w:lvl w:ilvl="1" w:tentative="0">
      <w:start w:val="1"/>
      <w:numFmt w:val="lowerLetter"/>
      <w:lvlText w:val="%2."/>
      <w:lvlJc w:val="left"/>
      <w:pPr>
        <w:ind w:left="1440" w:firstLine="1080"/>
      </w:pPr>
    </w:lvl>
    <w:lvl w:ilvl="2" w:tentative="0">
      <w:start w:val="1"/>
      <w:numFmt w:val="lowerRoman"/>
      <w:lvlText w:val="%3."/>
      <w:lvlJc w:val="right"/>
      <w:pPr>
        <w:ind w:left="2160" w:firstLine="1980"/>
      </w:pPr>
    </w:lvl>
    <w:lvl w:ilvl="3" w:tentative="0">
      <w:start w:val="1"/>
      <w:numFmt w:val="decimal"/>
      <w:lvlText w:val="%4."/>
      <w:lvlJc w:val="left"/>
      <w:pPr>
        <w:ind w:left="2880" w:firstLine="2520"/>
      </w:pPr>
    </w:lvl>
    <w:lvl w:ilvl="4" w:tentative="0">
      <w:start w:val="1"/>
      <w:numFmt w:val="lowerLetter"/>
      <w:lvlText w:val="%5."/>
      <w:lvlJc w:val="left"/>
      <w:pPr>
        <w:ind w:left="3600" w:firstLine="3240"/>
      </w:pPr>
    </w:lvl>
    <w:lvl w:ilvl="5" w:tentative="0">
      <w:start w:val="1"/>
      <w:numFmt w:val="lowerRoman"/>
      <w:lvlText w:val="%6."/>
      <w:lvlJc w:val="right"/>
      <w:pPr>
        <w:ind w:left="4320" w:firstLine="4140"/>
      </w:pPr>
    </w:lvl>
    <w:lvl w:ilvl="6" w:tentative="0">
      <w:start w:val="1"/>
      <w:numFmt w:val="decimal"/>
      <w:lvlText w:val="%7."/>
      <w:lvlJc w:val="left"/>
      <w:pPr>
        <w:ind w:left="5040" w:firstLine="4680"/>
      </w:pPr>
    </w:lvl>
    <w:lvl w:ilvl="7" w:tentative="0">
      <w:start w:val="1"/>
      <w:numFmt w:val="lowerLetter"/>
      <w:lvlText w:val="%8."/>
      <w:lvlJc w:val="left"/>
      <w:pPr>
        <w:ind w:left="5760" w:firstLine="5400"/>
      </w:pPr>
    </w:lvl>
    <w:lvl w:ilvl="8" w:tentative="0">
      <w:start w:val="1"/>
      <w:numFmt w:val="lowerRoman"/>
      <w:lvlText w:val="%9."/>
      <w:lvlJc w:val="right"/>
      <w:pPr>
        <w:ind w:left="6480" w:firstLine="6300"/>
      </w:pPr>
    </w:lvl>
  </w:abstractNum>
  <w:abstractNum w:abstractNumId="2">
    <w:nsid w:val="59ADCABA"/>
    <w:multiLevelType w:val="multilevel"/>
    <w:tmpl w:val="59ADCABA"/>
    <w:lvl w:ilvl="0" w:tentative="0">
      <w:start w:val="1"/>
      <w:numFmt w:val="decimal"/>
      <w:lvlText w:val="%1."/>
      <w:lvlJc w:val="left"/>
      <w:pPr>
        <w:ind w:left="720" w:firstLine="2520"/>
      </w:pPr>
    </w:lvl>
    <w:lvl w:ilvl="1" w:tentative="0">
      <w:start w:val="1"/>
      <w:numFmt w:val="decimal"/>
      <w:lvlText w:val="%2."/>
      <w:lvlJc w:val="left"/>
      <w:pPr>
        <w:ind w:left="1440" w:firstLine="5400"/>
      </w:pPr>
    </w:lvl>
    <w:lvl w:ilvl="2" w:tentative="0">
      <w:start w:val="1"/>
      <w:numFmt w:val="decimal"/>
      <w:lvlText w:val="%3."/>
      <w:lvlJc w:val="left"/>
      <w:pPr>
        <w:ind w:left="2160" w:firstLine="8280"/>
      </w:pPr>
    </w:lvl>
    <w:lvl w:ilvl="3" w:tentative="0">
      <w:start w:val="1"/>
      <w:numFmt w:val="decimal"/>
      <w:lvlText w:val="%4."/>
      <w:lvlJc w:val="left"/>
      <w:pPr>
        <w:ind w:left="2880" w:firstLine="11160"/>
      </w:pPr>
    </w:lvl>
    <w:lvl w:ilvl="4" w:tentative="0">
      <w:start w:val="1"/>
      <w:numFmt w:val="decimal"/>
      <w:lvlText w:val="%5."/>
      <w:lvlJc w:val="left"/>
      <w:pPr>
        <w:ind w:left="3600" w:firstLine="14040"/>
      </w:pPr>
    </w:lvl>
    <w:lvl w:ilvl="5" w:tentative="0">
      <w:start w:val="1"/>
      <w:numFmt w:val="decimal"/>
      <w:lvlText w:val="%6."/>
      <w:lvlJc w:val="left"/>
      <w:pPr>
        <w:ind w:left="4320" w:firstLine="16920"/>
      </w:pPr>
    </w:lvl>
    <w:lvl w:ilvl="6" w:tentative="0">
      <w:start w:val="1"/>
      <w:numFmt w:val="decimal"/>
      <w:lvlText w:val="%7."/>
      <w:lvlJc w:val="left"/>
      <w:pPr>
        <w:ind w:left="5040" w:firstLine="19800"/>
      </w:pPr>
    </w:lvl>
    <w:lvl w:ilvl="7" w:tentative="0">
      <w:start w:val="1"/>
      <w:numFmt w:val="decimal"/>
      <w:lvlText w:val="%8."/>
      <w:lvlJc w:val="left"/>
      <w:pPr>
        <w:ind w:left="5760" w:firstLine="22680"/>
      </w:pPr>
    </w:lvl>
    <w:lvl w:ilvl="8" w:tentative="0">
      <w:start w:val="1"/>
      <w:numFmt w:val="decimal"/>
      <w:lvlText w:val="%9."/>
      <w:lvlJc w:val="left"/>
      <w:pPr>
        <w:ind w:left="6480" w:firstLine="255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4"/>
  </w:compat>
  <w:rsids>
    <w:rsidRoot w:val="003147CE"/>
    <w:rsid w:val="000E6AD7"/>
    <w:rsid w:val="0018320C"/>
    <w:rsid w:val="002C0EA5"/>
    <w:rsid w:val="002F1A12"/>
    <w:rsid w:val="003147CE"/>
    <w:rsid w:val="00436F11"/>
    <w:rsid w:val="0045140B"/>
    <w:rsid w:val="00575FAE"/>
    <w:rsid w:val="006C7C56"/>
    <w:rsid w:val="008715F1"/>
    <w:rsid w:val="009157B4"/>
    <w:rsid w:val="009D7092"/>
    <w:rsid w:val="00AB3E36"/>
    <w:rsid w:val="00BB6F32"/>
    <w:rsid w:val="00CC6AD6"/>
    <w:rsid w:val="00D3205F"/>
    <w:rsid w:val="00F92515"/>
    <w:rsid w:val="63112F34"/>
    <w:rsid w:val="9FDDEA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heme="minorEastAsia"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120" w:line="276" w:lineRule="auto"/>
    </w:pPr>
    <w:rPr>
      <w:rFonts w:ascii="Calibri" w:hAnsi="Calibri" w:eastAsia="Calibri" w:cstheme="minorHAnsi"/>
      <w:sz w:val="22"/>
      <w:szCs w:val="22"/>
      <w:lang w:val="cs-CZ" w:eastAsia="zh-CN" w:bidi="ar-SA"/>
    </w:rPr>
  </w:style>
  <w:style w:type="paragraph" w:styleId="2">
    <w:name w:val="heading 1"/>
    <w:basedOn w:val="1"/>
    <w:next w:val="1"/>
    <w:link w:val="25"/>
    <w:qFormat/>
    <w:uiPriority w:val="9"/>
    <w:pPr>
      <w:keepNext/>
      <w:keepLines/>
      <w:spacing w:before="480"/>
      <w:outlineLvl w:val="0"/>
    </w:pPr>
    <w:rPr>
      <w:rFonts w:eastAsiaTheme="majorEastAsia" w:cstheme="majorBidi"/>
      <w:b/>
      <w:bCs/>
      <w:color w:val="CE0F1A" w:themeColor="accent1" w:themeShade="BF"/>
      <w:sz w:val="28"/>
      <w:szCs w:val="28"/>
    </w:rPr>
  </w:style>
  <w:style w:type="paragraph" w:styleId="3">
    <w:name w:val="heading 2"/>
    <w:basedOn w:val="1"/>
    <w:next w:val="1"/>
    <w:link w:val="26"/>
    <w:semiHidden/>
    <w:unhideWhenUsed/>
    <w:qFormat/>
    <w:uiPriority w:val="9"/>
    <w:pPr>
      <w:keepNext/>
      <w:keepLines/>
      <w:spacing w:before="200"/>
      <w:outlineLvl w:val="1"/>
    </w:pPr>
    <w:rPr>
      <w:rFonts w:eastAsiaTheme="majorEastAsia" w:cstheme="majorBidi"/>
      <w:b/>
      <w:bCs/>
      <w:color w:val="F03741" w:themeColor="accent1"/>
      <w:sz w:val="26"/>
      <w:szCs w:val="26"/>
      <w14:textFill>
        <w14:solidFill>
          <w14:schemeClr w14:val="accent1"/>
        </w14:solidFill>
      </w14:textFill>
    </w:rPr>
  </w:style>
  <w:style w:type="paragraph" w:styleId="4">
    <w:name w:val="heading 3"/>
    <w:basedOn w:val="1"/>
    <w:next w:val="1"/>
    <w:qFormat/>
    <w:uiPriority w:val="0"/>
    <w:pPr>
      <w:keepNext/>
      <w:keepLines/>
      <w:spacing w:before="280" w:after="80"/>
      <w:outlineLvl w:val="2"/>
    </w:pPr>
    <w:rPr>
      <w:b/>
      <w:sz w:val="28"/>
      <w:szCs w:val="28"/>
    </w:rPr>
  </w:style>
  <w:style w:type="paragraph" w:styleId="5">
    <w:name w:val="heading 4"/>
    <w:basedOn w:val="1"/>
    <w:next w:val="1"/>
    <w:qFormat/>
    <w:uiPriority w:val="0"/>
    <w:pPr>
      <w:keepNext/>
      <w:keepLines/>
      <w:spacing w:before="240" w:after="40"/>
      <w:outlineLvl w:val="3"/>
    </w:pPr>
    <w:rPr>
      <w:b/>
      <w:sz w:val="24"/>
      <w:szCs w:val="24"/>
    </w:rPr>
  </w:style>
  <w:style w:type="paragraph" w:styleId="6">
    <w:name w:val="heading 5"/>
    <w:basedOn w:val="1"/>
    <w:next w:val="1"/>
    <w:qFormat/>
    <w:uiPriority w:val="0"/>
    <w:pPr>
      <w:keepNext/>
      <w:keepLines/>
      <w:spacing w:before="220" w:after="40"/>
      <w:outlineLvl w:val="4"/>
    </w:pPr>
    <w:rPr>
      <w:b/>
    </w:rPr>
  </w:style>
  <w:style w:type="paragraph" w:styleId="7">
    <w:name w:val="heading 6"/>
    <w:basedOn w:val="1"/>
    <w:next w:val="1"/>
    <w:qFormat/>
    <w:uiPriority w:val="0"/>
    <w:pPr>
      <w:keepNext/>
      <w:keepLines/>
      <w:spacing w:before="200" w:after="40"/>
      <w:outlineLvl w:val="5"/>
    </w:pPr>
    <w:rPr>
      <w:b/>
      <w:sz w:val="20"/>
      <w:szCs w:val="20"/>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8">
    <w:name w:val="Balloon Text"/>
    <w:basedOn w:val="1"/>
    <w:link w:val="19"/>
    <w:semiHidden/>
    <w:unhideWhenUsed/>
    <w:qFormat/>
    <w:uiPriority w:val="99"/>
    <w:pPr>
      <w:spacing w:line="240" w:lineRule="auto"/>
    </w:pPr>
    <w:rPr>
      <w:rFonts w:ascii="Tahoma" w:hAnsi="Tahoma" w:cs="Tahoma"/>
      <w:sz w:val="16"/>
      <w:szCs w:val="16"/>
    </w:rPr>
  </w:style>
  <w:style w:type="paragraph" w:styleId="9">
    <w:name w:val="footer"/>
    <w:basedOn w:val="1"/>
    <w:link w:val="21"/>
    <w:unhideWhenUsed/>
    <w:qFormat/>
    <w:uiPriority w:val="99"/>
    <w:pPr>
      <w:tabs>
        <w:tab w:val="center" w:pos="4536"/>
        <w:tab w:val="right" w:pos="9072"/>
      </w:tabs>
      <w:spacing w:line="240" w:lineRule="auto"/>
    </w:pPr>
    <w:rPr>
      <w:sz w:val="16"/>
    </w:rPr>
  </w:style>
  <w:style w:type="paragraph" w:styleId="10">
    <w:name w:val="header"/>
    <w:basedOn w:val="1"/>
    <w:link w:val="20"/>
    <w:unhideWhenUsed/>
    <w:qFormat/>
    <w:uiPriority w:val="99"/>
    <w:pPr>
      <w:tabs>
        <w:tab w:val="center" w:pos="4536"/>
        <w:tab w:val="right" w:pos="9072"/>
      </w:tabs>
      <w:spacing w:line="240" w:lineRule="auto"/>
    </w:pPr>
  </w:style>
  <w:style w:type="paragraph" w:styleId="11">
    <w:name w:val="Subtitle"/>
    <w:basedOn w:val="1"/>
    <w:next w:val="1"/>
    <w:link w:val="29"/>
    <w:qFormat/>
    <w:uiPriority w:val="0"/>
    <w:rPr>
      <w:rFonts w:cs="Calibri"/>
      <w:i/>
      <w:color w:val="F03741"/>
      <w:sz w:val="24"/>
      <w:szCs w:val="24"/>
    </w:rPr>
  </w:style>
  <w:style w:type="paragraph" w:styleId="12">
    <w:name w:val="Title"/>
    <w:basedOn w:val="1"/>
    <w:next w:val="1"/>
    <w:link w:val="28"/>
    <w:qFormat/>
    <w:uiPriority w:val="10"/>
    <w:pPr>
      <w:pBdr>
        <w:bottom w:val="single" w:color="F03741" w:themeColor="accent1" w:sz="8" w:space="4"/>
      </w:pBdr>
      <w:spacing w:before="0" w:after="300" w:line="240" w:lineRule="auto"/>
      <w:contextualSpacing/>
    </w:pPr>
    <w:rPr>
      <w:rFonts w:eastAsiaTheme="majorEastAsia" w:cstheme="majorBidi"/>
      <w:color w:val="CE0F1A" w:themeColor="text2" w:themeShade="BF"/>
      <w:spacing w:val="5"/>
      <w:kern w:val="28"/>
      <w:sz w:val="52"/>
      <w:szCs w:val="52"/>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22"/>
    <w:rPr>
      <w:rFonts w:ascii="Calibri" w:hAnsi="Calibri"/>
      <w:b/>
      <w:bCs/>
    </w:rPr>
  </w:style>
  <w:style w:type="character" w:styleId="17">
    <w:name w:val="Emphasis"/>
    <w:basedOn w:val="15"/>
    <w:qFormat/>
    <w:uiPriority w:val="20"/>
    <w:rPr>
      <w:rFonts w:ascii="Calibri" w:hAnsi="Calibri"/>
      <w:i/>
      <w:iCs/>
    </w:rPr>
  </w:style>
  <w:style w:type="table" w:customStyle="1" w:styleId="18">
    <w:name w:val="Table Normal"/>
    <w:qFormat/>
    <w:uiPriority w:val="0"/>
    <w:tblPr>
      <w:tblCellMar>
        <w:top w:w="0" w:type="dxa"/>
        <w:left w:w="0" w:type="dxa"/>
        <w:bottom w:w="0" w:type="dxa"/>
        <w:right w:w="0" w:type="dxa"/>
      </w:tblCellMar>
    </w:tblPr>
  </w:style>
  <w:style w:type="character" w:customStyle="1" w:styleId="19">
    <w:name w:val="批注框文本 Char"/>
    <w:basedOn w:val="15"/>
    <w:link w:val="8"/>
    <w:semiHidden/>
    <w:qFormat/>
    <w:uiPriority w:val="99"/>
    <w:rPr>
      <w:rFonts w:ascii="Tahoma" w:hAnsi="Tahoma" w:cs="Tahoma"/>
      <w:sz w:val="16"/>
      <w:szCs w:val="16"/>
    </w:rPr>
  </w:style>
  <w:style w:type="character" w:customStyle="1" w:styleId="20">
    <w:name w:val="页眉 Char"/>
    <w:basedOn w:val="15"/>
    <w:link w:val="10"/>
    <w:qFormat/>
    <w:uiPriority w:val="99"/>
  </w:style>
  <w:style w:type="character" w:customStyle="1" w:styleId="21">
    <w:name w:val="页脚 Char"/>
    <w:basedOn w:val="15"/>
    <w:link w:val="9"/>
    <w:qFormat/>
    <w:uiPriority w:val="99"/>
    <w:rPr>
      <w:rFonts w:ascii="Calibri" w:hAnsi="Calibri" w:cstheme="minorHAnsi"/>
      <w:sz w:val="16"/>
    </w:rPr>
  </w:style>
  <w:style w:type="paragraph" w:customStyle="1" w:styleId="22">
    <w:name w:val="[Základní odstavec]"/>
    <w:basedOn w:val="1"/>
    <w:qFormat/>
    <w:uiPriority w:val="99"/>
    <w:pPr>
      <w:autoSpaceDE w:val="0"/>
      <w:autoSpaceDN w:val="0"/>
      <w:adjustRightInd w:val="0"/>
      <w:spacing w:line="288" w:lineRule="auto"/>
      <w:textAlignment w:val="center"/>
    </w:pPr>
    <w:rPr>
      <w:rFonts w:cs="Minion Pro"/>
      <w:color w:val="000000"/>
      <w:sz w:val="24"/>
      <w:szCs w:val="24"/>
    </w:rPr>
  </w:style>
  <w:style w:type="paragraph" w:customStyle="1" w:styleId="23">
    <w:name w:val="Zápatí1"/>
    <w:basedOn w:val="9"/>
    <w:link w:val="24"/>
    <w:qFormat/>
    <w:uiPriority w:val="0"/>
    <w:pPr>
      <w:spacing w:before="0"/>
      <w:jc w:val="right"/>
    </w:pPr>
    <w:rPr>
      <w:szCs w:val="16"/>
    </w:rPr>
  </w:style>
  <w:style w:type="character" w:customStyle="1" w:styleId="24">
    <w:name w:val="Zápatí Char"/>
    <w:basedOn w:val="21"/>
    <w:link w:val="23"/>
    <w:qFormat/>
    <w:uiPriority w:val="0"/>
    <w:rPr>
      <w:rFonts w:ascii="Calibri" w:hAnsi="Calibri" w:cstheme="minorHAnsi"/>
      <w:sz w:val="16"/>
      <w:szCs w:val="16"/>
    </w:rPr>
  </w:style>
  <w:style w:type="character" w:customStyle="1" w:styleId="25">
    <w:name w:val="标题 1 Char"/>
    <w:basedOn w:val="15"/>
    <w:link w:val="2"/>
    <w:qFormat/>
    <w:uiPriority w:val="9"/>
    <w:rPr>
      <w:rFonts w:ascii="Calibri" w:hAnsi="Calibri" w:eastAsiaTheme="majorEastAsia" w:cstheme="majorBidi"/>
      <w:b/>
      <w:bCs/>
      <w:color w:val="CE0F1A" w:themeColor="accent1" w:themeShade="BF"/>
      <w:sz w:val="28"/>
      <w:szCs w:val="28"/>
    </w:rPr>
  </w:style>
  <w:style w:type="character" w:customStyle="1" w:styleId="26">
    <w:name w:val="标题 2 Char"/>
    <w:basedOn w:val="15"/>
    <w:link w:val="3"/>
    <w:semiHidden/>
    <w:qFormat/>
    <w:uiPriority w:val="9"/>
    <w:rPr>
      <w:rFonts w:ascii="Calibri" w:hAnsi="Calibri" w:eastAsiaTheme="majorEastAsia" w:cstheme="majorBidi"/>
      <w:b/>
      <w:bCs/>
      <w:color w:val="F03741" w:themeColor="accent1"/>
      <w:sz w:val="26"/>
      <w:szCs w:val="26"/>
      <w14:textFill>
        <w14:solidFill>
          <w14:schemeClr w14:val="accent1"/>
        </w14:solidFill>
      </w14:textFill>
    </w:rPr>
  </w:style>
  <w:style w:type="character" w:customStyle="1" w:styleId="27">
    <w:name w:val="明显强调1"/>
    <w:basedOn w:val="15"/>
    <w:qFormat/>
    <w:uiPriority w:val="21"/>
    <w:rPr>
      <w:rFonts w:ascii="Calibri" w:hAnsi="Calibri"/>
      <w:b/>
      <w:bCs/>
      <w:i/>
      <w:iCs/>
      <w:color w:val="F03741" w:themeColor="accent1"/>
      <w14:textFill>
        <w14:solidFill>
          <w14:schemeClr w14:val="accent1"/>
        </w14:solidFill>
      </w14:textFill>
    </w:rPr>
  </w:style>
  <w:style w:type="character" w:customStyle="1" w:styleId="28">
    <w:name w:val="标题 Char"/>
    <w:basedOn w:val="15"/>
    <w:link w:val="12"/>
    <w:qFormat/>
    <w:uiPriority w:val="10"/>
    <w:rPr>
      <w:rFonts w:ascii="Calibri" w:hAnsi="Calibri" w:eastAsiaTheme="majorEastAsia" w:cstheme="majorBidi"/>
      <w:color w:val="CE0F1A" w:themeColor="text2" w:themeShade="BF"/>
      <w:spacing w:val="5"/>
      <w:kern w:val="28"/>
      <w:sz w:val="52"/>
      <w:szCs w:val="52"/>
    </w:rPr>
  </w:style>
  <w:style w:type="character" w:customStyle="1" w:styleId="29">
    <w:name w:val="副标题 Char"/>
    <w:basedOn w:val="15"/>
    <w:link w:val="11"/>
    <w:qFormat/>
    <w:uiPriority w:val="11"/>
    <w:rPr>
      <w:rFonts w:ascii="Calibri" w:hAnsi="Calibri" w:eastAsiaTheme="majorEastAsia" w:cstheme="majorBidi"/>
      <w:i/>
      <w:iCs/>
      <w:color w:val="F03741" w:themeColor="accent1"/>
      <w:spacing w:val="15"/>
      <w:sz w:val="24"/>
      <w:szCs w:val="24"/>
      <w14:textFill>
        <w14:solidFill>
          <w14:schemeClr w14:val="accent1"/>
        </w14:solidFill>
      </w14:textFill>
    </w:rPr>
  </w:style>
  <w:style w:type="character" w:customStyle="1" w:styleId="30">
    <w:name w:val="不明显强调1"/>
    <w:basedOn w:val="15"/>
    <w:qFormat/>
    <w:uiPriority w:val="19"/>
    <w:rPr>
      <w:rFonts w:ascii="Calibri" w:hAnsi="Calibri"/>
      <w:i/>
      <w:iCs/>
      <w:color w:val="808080" w:themeColor="text1" w:themeTint="80"/>
      <w14:textFill>
        <w14:solidFill>
          <w14:schemeClr w14:val="tx1">
            <w14:lumMod w14:val="50000"/>
            <w14:lumOff w14:val="50000"/>
          </w14:schemeClr>
        </w14:solidFill>
      </w14:textFill>
    </w:rPr>
  </w:style>
  <w:style w:type="paragraph" w:styleId="31">
    <w:name w:val="Quote"/>
    <w:basedOn w:val="1"/>
    <w:next w:val="1"/>
    <w:link w:val="32"/>
    <w:qFormat/>
    <w:uiPriority w:val="29"/>
    <w:rPr>
      <w:i/>
      <w:iCs/>
      <w:color w:val="000000" w:themeColor="text1"/>
      <w14:textFill>
        <w14:solidFill>
          <w14:schemeClr w14:val="tx1"/>
        </w14:solidFill>
      </w14:textFill>
    </w:rPr>
  </w:style>
  <w:style w:type="character" w:customStyle="1" w:styleId="32">
    <w:name w:val="引用 Char"/>
    <w:basedOn w:val="15"/>
    <w:link w:val="31"/>
    <w:qFormat/>
    <w:uiPriority w:val="29"/>
    <w:rPr>
      <w:rFonts w:ascii="Calibri" w:hAnsi="Calibri" w:cstheme="minorHAnsi"/>
      <w:i/>
      <w:iCs/>
      <w:color w:val="000000" w:themeColor="text1"/>
      <w14:textFill>
        <w14:solidFill>
          <w14:schemeClr w14:val="tx1"/>
        </w14:solidFill>
      </w14:textFill>
    </w:rPr>
  </w:style>
  <w:style w:type="paragraph" w:styleId="33">
    <w:name w:val="Intense Quote"/>
    <w:basedOn w:val="1"/>
    <w:next w:val="1"/>
    <w:link w:val="34"/>
    <w:qFormat/>
    <w:uiPriority w:val="30"/>
    <w:pPr>
      <w:pBdr>
        <w:bottom w:val="single" w:color="F03741" w:themeColor="accent1" w:sz="4" w:space="4"/>
      </w:pBdr>
      <w:spacing w:before="200" w:after="280"/>
      <w:ind w:left="936" w:right="936"/>
    </w:pPr>
    <w:rPr>
      <w:b/>
      <w:bCs/>
      <w:i/>
      <w:iCs/>
      <w:color w:val="F03741" w:themeColor="accent1"/>
      <w14:textFill>
        <w14:solidFill>
          <w14:schemeClr w14:val="accent1"/>
        </w14:solidFill>
      </w14:textFill>
    </w:rPr>
  </w:style>
  <w:style w:type="character" w:customStyle="1" w:styleId="34">
    <w:name w:val="明显引用 Char"/>
    <w:basedOn w:val="15"/>
    <w:link w:val="33"/>
    <w:qFormat/>
    <w:uiPriority w:val="30"/>
    <w:rPr>
      <w:rFonts w:ascii="Calibri" w:hAnsi="Calibri" w:cstheme="minorHAnsi"/>
      <w:b/>
      <w:bCs/>
      <w:i/>
      <w:iCs/>
      <w:color w:val="F03741" w:themeColor="accent1"/>
      <w14:textFill>
        <w14:solidFill>
          <w14:schemeClr w14:val="accent1"/>
        </w14:solidFill>
      </w14:textFill>
    </w:rPr>
  </w:style>
  <w:style w:type="character" w:customStyle="1" w:styleId="35">
    <w:name w:val="不明显参考1"/>
    <w:basedOn w:val="15"/>
    <w:qFormat/>
    <w:uiPriority w:val="31"/>
    <w:rPr>
      <w:rFonts w:ascii="Calibri" w:hAnsi="Calibri"/>
      <w:smallCaps/>
      <w:color w:val="F9ADAD" w:themeColor="accent2"/>
      <w:u w:val="single"/>
      <w14:textFill>
        <w14:solidFill>
          <w14:schemeClr w14:val="accent2"/>
        </w14:solidFill>
      </w14:textFill>
    </w:rPr>
  </w:style>
  <w:style w:type="character" w:customStyle="1" w:styleId="36">
    <w:name w:val="明显参考1"/>
    <w:basedOn w:val="15"/>
    <w:qFormat/>
    <w:uiPriority w:val="32"/>
    <w:rPr>
      <w:rFonts w:ascii="Calibri" w:hAnsi="Calibri"/>
      <w:b/>
      <w:bCs/>
      <w:smallCaps/>
      <w:color w:val="F9ADAD" w:themeColor="accent2"/>
      <w:spacing w:val="5"/>
      <w:u w:val="single"/>
      <w14:textFill>
        <w14:solidFill>
          <w14:schemeClr w14:val="accent2"/>
        </w14:solidFill>
      </w14:textFill>
    </w:rPr>
  </w:style>
  <w:style w:type="character" w:customStyle="1" w:styleId="37">
    <w:name w:val="书籍标题1"/>
    <w:basedOn w:val="15"/>
    <w:qFormat/>
    <w:uiPriority w:val="33"/>
    <w:rPr>
      <w:rFonts w:ascii="Calibri" w:hAnsi="Calibri"/>
      <w:b/>
      <w:bCs/>
      <w:smallCaps/>
      <w:spacing w:val="5"/>
    </w:rPr>
  </w:style>
  <w:style w:type="paragraph" w:styleId="38">
    <w:name w:val="List Paragraph"/>
    <w:basedOn w:val="1"/>
    <w:qFormat/>
    <w:uiPriority w:val="34"/>
    <w:pPr>
      <w:ind w:left="720"/>
      <w:contextualSpacing/>
    </w:pPr>
  </w:style>
  <w:style w:type="table" w:customStyle="1" w:styleId="39">
    <w:name w:val="_Style 61"/>
    <w:basedOn w:val="18"/>
    <w:qFormat/>
    <w:uiPriority w:val="0"/>
    <w:rPr>
      <w:color w:val="000000"/>
    </w:rPr>
    <w:tblPr>
      <w:tblCellMar>
        <w:top w:w="0" w:type="dxa"/>
        <w:left w:w="115" w:type="dxa"/>
        <w:bottom w:w="0" w:type="dxa"/>
        <w:right w:w="115" w:type="dxa"/>
      </w:tblCellMar>
    </w:tblPr>
  </w:style>
  <w:style w:type="table" w:customStyle="1" w:styleId="40">
    <w:name w:val="_Style 62"/>
    <w:basedOn w:val="18"/>
    <w:qFormat/>
    <w:uiPriority w:val="0"/>
    <w:rPr>
      <w:color w:val="000000"/>
    </w:rPr>
    <w:tblPr>
      <w:tblCellMar>
        <w:top w:w="0" w:type="dxa"/>
        <w:left w:w="115" w:type="dxa"/>
        <w:bottom w:w="0" w:type="dxa"/>
        <w:right w:w="115" w:type="dxa"/>
      </w:tblCellMar>
    </w:tblPr>
  </w:style>
  <w:style w:type="table" w:customStyle="1" w:styleId="41">
    <w:name w:val="_Style 63"/>
    <w:basedOn w:val="18"/>
    <w:qFormat/>
    <w:uiPriority w:val="0"/>
    <w:rPr>
      <w:color w:val="000000"/>
    </w:rPr>
    <w:tblPr>
      <w:tblCellMar>
        <w:top w:w="0" w:type="dxa"/>
        <w:left w:w="115" w:type="dxa"/>
        <w:bottom w:w="0" w:type="dxa"/>
        <w:right w:w="115" w:type="dxa"/>
      </w:tblCellMar>
    </w:tblPr>
  </w:style>
  <w:style w:type="table" w:customStyle="1" w:styleId="42">
    <w:name w:val="_Style 64"/>
    <w:basedOn w:val="18"/>
    <w:qFormat/>
    <w:uiPriority w:val="0"/>
    <w:rPr>
      <w:color w:val="000000"/>
    </w:rPr>
    <w:tblPr>
      <w:tblCellMar>
        <w:top w:w="0" w:type="dxa"/>
        <w:left w:w="115" w:type="dxa"/>
        <w:bottom w:w="0" w:type="dxa"/>
        <w:right w:w="115" w:type="dxa"/>
      </w:tblCellMar>
    </w:tblPr>
  </w:style>
  <w:style w:type="table" w:customStyle="1" w:styleId="43">
    <w:name w:val="_Style 65"/>
    <w:basedOn w:val="18"/>
    <w:qFormat/>
    <w:uiPriority w:val="0"/>
    <w:rPr>
      <w:color w:val="000000"/>
    </w:rPr>
    <w:tblPr>
      <w:tblCellMar>
        <w:top w:w="0" w:type="dxa"/>
        <w:left w:w="115" w:type="dxa"/>
        <w:bottom w:w="0" w:type="dxa"/>
        <w:right w:w="115" w:type="dxa"/>
      </w:tblCellMar>
    </w:tblPr>
  </w:style>
  <w:style w:type="table" w:customStyle="1" w:styleId="44">
    <w:name w:val="_Style 66"/>
    <w:basedOn w:val="18"/>
    <w:qFormat/>
    <w:uiPriority w:val="0"/>
    <w:rPr>
      <w:color w:val="000000"/>
    </w:rPr>
    <w:tblPr>
      <w:tblCellMar>
        <w:top w:w="0" w:type="dxa"/>
        <w:left w:w="115" w:type="dxa"/>
        <w:bottom w:w="0" w:type="dxa"/>
        <w:right w:w="115" w:type="dxa"/>
      </w:tblCellMar>
    </w:tblPr>
  </w:style>
  <w:style w:type="table" w:customStyle="1" w:styleId="45">
    <w:name w:val="_Style 67"/>
    <w:basedOn w:val="18"/>
    <w:qFormat/>
    <w:uiPriority w:val="0"/>
    <w:rPr>
      <w:color w:val="000000"/>
    </w:rPr>
    <w:tblPr>
      <w:tblCellMar>
        <w:top w:w="0" w:type="dxa"/>
        <w:left w:w="115" w:type="dxa"/>
        <w:bottom w:w="0" w:type="dxa"/>
        <w:right w:w="115" w:type="dxa"/>
      </w:tblCellMar>
    </w:tblPr>
  </w:style>
  <w:style w:type="table" w:customStyle="1" w:styleId="46">
    <w:name w:val="_Style 68"/>
    <w:basedOn w:val="18"/>
    <w:qFormat/>
    <w:uiPriority w:val="0"/>
    <w:rPr>
      <w:color w:val="000000"/>
    </w:rPr>
    <w:tblPr>
      <w:tblCellMar>
        <w:top w:w="0" w:type="dxa"/>
        <w:left w:w="115" w:type="dxa"/>
        <w:bottom w:w="0" w:type="dxa"/>
        <w:right w:w="115" w:type="dxa"/>
      </w:tblCellMar>
    </w:tblPr>
  </w:style>
  <w:style w:type="table" w:customStyle="1" w:styleId="47">
    <w:name w:val="_Style 69"/>
    <w:basedOn w:val="18"/>
    <w:qFormat/>
    <w:uiPriority w:val="0"/>
    <w:rPr>
      <w:color w:val="000000"/>
    </w:rPr>
    <w:tblPr>
      <w:tblCellMar>
        <w:top w:w="0" w:type="dxa"/>
        <w:left w:w="115" w:type="dxa"/>
        <w:bottom w:w="0" w:type="dxa"/>
        <w:right w:w="115" w:type="dxa"/>
      </w:tblCellMar>
    </w:tblPr>
  </w:style>
  <w:style w:type="table" w:customStyle="1" w:styleId="48">
    <w:name w:val="_Style 70"/>
    <w:basedOn w:val="18"/>
    <w:qFormat/>
    <w:uiPriority w:val="0"/>
    <w:rPr>
      <w:color w:val="000000"/>
    </w:rPr>
    <w:tblPr>
      <w:tblCellMar>
        <w:top w:w="0" w:type="dxa"/>
        <w:left w:w="115" w:type="dxa"/>
        <w:bottom w:w="0" w:type="dxa"/>
        <w:right w:w="115" w:type="dxa"/>
      </w:tblCellMar>
    </w:tblPr>
  </w:style>
  <w:style w:type="table" w:customStyle="1" w:styleId="49">
    <w:name w:val="_Style 71"/>
    <w:basedOn w:val="18"/>
    <w:qFormat/>
    <w:uiPriority w:val="0"/>
    <w:rPr>
      <w:color w:val="000000"/>
    </w:rPr>
    <w:tblPr>
      <w:tblCellMar>
        <w:top w:w="0" w:type="dxa"/>
        <w:left w:w="115" w:type="dxa"/>
        <w:bottom w:w="0" w:type="dxa"/>
        <w:right w:w="115" w:type="dxa"/>
      </w:tblCellMar>
    </w:tblPr>
  </w:style>
  <w:style w:type="table" w:customStyle="1" w:styleId="50">
    <w:name w:val="_Style 72"/>
    <w:basedOn w:val="18"/>
    <w:qFormat/>
    <w:uiPriority w:val="0"/>
    <w:rPr>
      <w:color w:val="000000"/>
    </w:rPr>
    <w:tblPr>
      <w:tblCellMar>
        <w:top w:w="0" w:type="dxa"/>
        <w:left w:w="115" w:type="dxa"/>
        <w:bottom w:w="0" w:type="dxa"/>
        <w:right w:w="115" w:type="dxa"/>
      </w:tblCellMar>
    </w:tblPr>
  </w:style>
  <w:style w:type="table" w:customStyle="1" w:styleId="51">
    <w:name w:val="_Style 73"/>
    <w:basedOn w:val="18"/>
    <w:qFormat/>
    <w:uiPriority w:val="0"/>
    <w:rPr>
      <w:color w:val="000000"/>
    </w:rPr>
    <w:tblPr>
      <w:tblCellMar>
        <w:top w:w="0" w:type="dxa"/>
        <w:left w:w="115" w:type="dxa"/>
        <w:bottom w:w="0" w:type="dxa"/>
        <w:right w:w="115" w:type="dxa"/>
      </w:tblCellMar>
    </w:tblPr>
  </w:style>
  <w:style w:type="table" w:customStyle="1" w:styleId="52">
    <w:name w:val="_Style 75"/>
    <w:qFormat/>
    <w:uiPriority w:val="0"/>
    <w:rPr>
      <w:color w:val="000000"/>
    </w:rPr>
    <w:tblPr>
      <w:tblCellMar>
        <w:top w:w="0" w:type="dxa"/>
        <w:left w:w="115" w:type="dxa"/>
        <w:bottom w:w="0" w:type="dxa"/>
        <w:right w:w="115" w:type="dxa"/>
      </w:tblCellMar>
    </w:tblPr>
  </w:style>
  <w:style w:type="table" w:customStyle="1" w:styleId="53">
    <w:name w:val="_Style 76"/>
    <w:qFormat/>
    <w:uiPriority w:val="0"/>
    <w:rPr>
      <w:color w:val="000000"/>
    </w:rPr>
    <w:tblPr>
      <w:tblCellMar>
        <w:top w:w="0" w:type="dxa"/>
        <w:left w:w="115" w:type="dxa"/>
        <w:bottom w:w="0" w:type="dxa"/>
        <w:right w:w="115" w:type="dxa"/>
      </w:tblCellMar>
    </w:tblPr>
  </w:style>
  <w:style w:type="table" w:customStyle="1" w:styleId="54">
    <w:name w:val="_Style 77"/>
    <w:qFormat/>
    <w:uiPriority w:val="0"/>
    <w:rPr>
      <w:color w:val="000000"/>
    </w:rPr>
    <w:tblPr>
      <w:tblCellMar>
        <w:top w:w="0" w:type="dxa"/>
        <w:left w:w="115" w:type="dxa"/>
        <w:bottom w:w="0" w:type="dxa"/>
        <w:right w:w="115" w:type="dxa"/>
      </w:tblCellMar>
    </w:tblPr>
  </w:style>
  <w:style w:type="table" w:customStyle="1" w:styleId="55">
    <w:name w:val="_Style 78"/>
    <w:qFormat/>
    <w:uiPriority w:val="0"/>
    <w:rPr>
      <w:color w:val="000000"/>
    </w:rPr>
    <w:tblPr>
      <w:tblCellMar>
        <w:top w:w="0" w:type="dxa"/>
        <w:left w:w="115" w:type="dxa"/>
        <w:bottom w:w="0" w:type="dxa"/>
        <w:right w:w="115" w:type="dxa"/>
      </w:tblCellMar>
    </w:tblPr>
  </w:style>
  <w:style w:type="table" w:customStyle="1" w:styleId="56">
    <w:name w:val="_Style 79"/>
    <w:qFormat/>
    <w:uiPriority w:val="0"/>
    <w:rPr>
      <w:color w:val="000000"/>
    </w:rPr>
    <w:tblPr>
      <w:tblCellMar>
        <w:top w:w="0" w:type="dxa"/>
        <w:left w:w="115" w:type="dxa"/>
        <w:bottom w:w="0" w:type="dxa"/>
        <w:right w:w="115" w:type="dxa"/>
      </w:tblCellMar>
    </w:tblPr>
  </w:style>
  <w:style w:type="table" w:customStyle="1" w:styleId="57">
    <w:name w:val="_Style 80"/>
    <w:qFormat/>
    <w:uiPriority w:val="0"/>
    <w:rPr>
      <w:color w:val="000000"/>
    </w:rPr>
    <w:tblPr>
      <w:tblCellMar>
        <w:top w:w="0" w:type="dxa"/>
        <w:left w:w="115" w:type="dxa"/>
        <w:bottom w:w="0" w:type="dxa"/>
        <w:right w:w="115" w:type="dxa"/>
      </w:tblCellMar>
    </w:tblPr>
  </w:style>
  <w:style w:type="table" w:customStyle="1" w:styleId="58">
    <w:name w:val="_Style 81"/>
    <w:qFormat/>
    <w:uiPriority w:val="0"/>
    <w:rPr>
      <w:color w:val="000000"/>
    </w:rPr>
    <w:tblPr>
      <w:tblCellMar>
        <w:top w:w="0" w:type="dxa"/>
        <w:left w:w="115" w:type="dxa"/>
        <w:bottom w:w="0" w:type="dxa"/>
        <w:right w:w="115" w:type="dxa"/>
      </w:tblCellMar>
    </w:tblPr>
  </w:style>
  <w:style w:type="table" w:customStyle="1" w:styleId="59">
    <w:name w:val="_Style 82"/>
    <w:qFormat/>
    <w:uiPriority w:val="0"/>
    <w:rPr>
      <w:color w:val="000000"/>
    </w:rPr>
    <w:tblPr>
      <w:tblCellMar>
        <w:top w:w="0" w:type="dxa"/>
        <w:left w:w="115" w:type="dxa"/>
        <w:bottom w:w="0" w:type="dxa"/>
        <w:right w:w="115" w:type="dxa"/>
      </w:tblCellMar>
    </w:tblPr>
  </w:style>
  <w:style w:type="table" w:customStyle="1" w:styleId="60">
    <w:name w:val="_Style 83"/>
    <w:qFormat/>
    <w:uiPriority w:val="0"/>
    <w:rPr>
      <w:color w:val="000000"/>
    </w:rPr>
    <w:tblPr>
      <w:tblCellMar>
        <w:top w:w="0" w:type="dxa"/>
        <w:left w:w="115" w:type="dxa"/>
        <w:bottom w:w="0" w:type="dxa"/>
        <w:right w:w="115" w:type="dxa"/>
      </w:tblCellMar>
    </w:tblPr>
  </w:style>
  <w:style w:type="table" w:customStyle="1" w:styleId="61">
    <w:name w:val="_Style 84"/>
    <w:qFormat/>
    <w:uiPriority w:val="0"/>
    <w:rPr>
      <w:color w:val="000000"/>
    </w:rPr>
    <w:tblPr>
      <w:tblCellMar>
        <w:top w:w="0" w:type="dxa"/>
        <w:left w:w="115" w:type="dxa"/>
        <w:bottom w:w="0" w:type="dxa"/>
        <w:right w:w="115" w:type="dxa"/>
      </w:tblCellMar>
    </w:tblPr>
  </w:style>
  <w:style w:type="table" w:customStyle="1" w:styleId="62">
    <w:name w:val="_Style 85"/>
    <w:qFormat/>
    <w:uiPriority w:val="0"/>
    <w:rPr>
      <w:color w:val="000000"/>
    </w:rPr>
    <w:tblPr>
      <w:tblCellMar>
        <w:top w:w="0" w:type="dxa"/>
        <w:left w:w="115" w:type="dxa"/>
        <w:bottom w:w="0" w:type="dxa"/>
        <w:right w:w="115" w:type="dxa"/>
      </w:tblCellMar>
    </w:tblPr>
  </w:style>
  <w:style w:type="table" w:customStyle="1" w:styleId="63">
    <w:name w:val="_Style 86"/>
    <w:qFormat/>
    <w:uiPriority w:val="0"/>
    <w:rPr>
      <w:color w:val="000000"/>
    </w:rPr>
    <w:tblPr>
      <w:tblCellMar>
        <w:top w:w="0" w:type="dxa"/>
        <w:left w:w="115" w:type="dxa"/>
        <w:bottom w:w="0" w:type="dxa"/>
        <w:right w:w="115" w:type="dxa"/>
      </w:tblCellMar>
    </w:tblPr>
  </w:style>
  <w:style w:type="table" w:customStyle="1" w:styleId="64">
    <w:name w:val="_Style 87"/>
    <w:qFormat/>
    <w:uiPriority w:val="0"/>
    <w:rPr>
      <w:color w:val="000000"/>
    </w:rPr>
    <w:tblPr>
      <w:tblCellMar>
        <w:top w:w="0" w:type="dxa"/>
        <w:left w:w="115" w:type="dxa"/>
        <w:bottom w:w="0" w:type="dxa"/>
        <w:right w:w="115" w:type="dxa"/>
      </w:tblCellMar>
    </w:tblPr>
  </w:style>
  <w:style w:type="table" w:customStyle="1" w:styleId="65">
    <w:name w:val="_Style 89"/>
    <w:qFormat/>
    <w:uiPriority w:val="0"/>
    <w:rPr>
      <w:color w:val="000000"/>
    </w:rPr>
    <w:tblPr>
      <w:tblCellMar>
        <w:top w:w="0" w:type="dxa"/>
        <w:left w:w="115" w:type="dxa"/>
        <w:bottom w:w="0" w:type="dxa"/>
        <w:right w:w="115" w:type="dxa"/>
      </w:tblCellMar>
    </w:tblPr>
  </w:style>
  <w:style w:type="table" w:customStyle="1" w:styleId="66">
    <w:name w:val="_Style 90"/>
    <w:qFormat/>
    <w:uiPriority w:val="0"/>
    <w:rPr>
      <w:color w:val="000000"/>
    </w:rPr>
    <w:tblPr>
      <w:tblCellMar>
        <w:top w:w="0" w:type="dxa"/>
        <w:left w:w="115" w:type="dxa"/>
        <w:bottom w:w="0" w:type="dxa"/>
        <w:right w:w="115" w:type="dxa"/>
      </w:tblCellMar>
    </w:tblPr>
  </w:style>
  <w:style w:type="table" w:customStyle="1" w:styleId="67">
    <w:name w:val="_Style 91"/>
    <w:qFormat/>
    <w:uiPriority w:val="0"/>
    <w:rPr>
      <w:color w:val="000000"/>
    </w:rPr>
    <w:tblPr>
      <w:tblCellMar>
        <w:top w:w="0" w:type="dxa"/>
        <w:left w:w="115" w:type="dxa"/>
        <w:bottom w:w="0" w:type="dxa"/>
        <w:right w:w="115" w:type="dxa"/>
      </w:tblCellMar>
    </w:tblPr>
  </w:style>
  <w:style w:type="table" w:customStyle="1" w:styleId="68">
    <w:name w:val="_Style 92"/>
    <w:qFormat/>
    <w:uiPriority w:val="0"/>
    <w:rPr>
      <w:color w:val="000000"/>
    </w:rPr>
    <w:tblPr>
      <w:tblCellMar>
        <w:top w:w="0" w:type="dxa"/>
        <w:left w:w="115" w:type="dxa"/>
        <w:bottom w:w="0" w:type="dxa"/>
        <w:right w:w="115" w:type="dxa"/>
      </w:tblCellMar>
    </w:tblPr>
  </w:style>
  <w:style w:type="table" w:customStyle="1" w:styleId="69">
    <w:name w:val="_Style 93"/>
    <w:qFormat/>
    <w:uiPriority w:val="0"/>
    <w:rPr>
      <w:color w:val="000000"/>
    </w:rPr>
    <w:tblPr>
      <w:tblCellMar>
        <w:top w:w="0" w:type="dxa"/>
        <w:left w:w="115" w:type="dxa"/>
        <w:bottom w:w="0" w:type="dxa"/>
        <w:right w:w="115" w:type="dxa"/>
      </w:tblCellMar>
    </w:tblPr>
  </w:style>
  <w:style w:type="table" w:customStyle="1" w:styleId="70">
    <w:name w:val="_Style 94"/>
    <w:qFormat/>
    <w:uiPriority w:val="0"/>
    <w:rPr>
      <w:color w:val="000000"/>
    </w:rPr>
    <w:tblPr>
      <w:tblCellMar>
        <w:top w:w="0" w:type="dxa"/>
        <w:left w:w="115" w:type="dxa"/>
        <w:bottom w:w="0" w:type="dxa"/>
        <w:right w:w="115" w:type="dxa"/>
      </w:tblCellMar>
    </w:tblPr>
  </w:style>
  <w:style w:type="table" w:customStyle="1" w:styleId="71">
    <w:name w:val="_Style 95"/>
    <w:qFormat/>
    <w:uiPriority w:val="0"/>
    <w:rPr>
      <w:color w:val="000000"/>
    </w:rPr>
    <w:tblPr>
      <w:tblCellMar>
        <w:top w:w="0" w:type="dxa"/>
        <w:left w:w="115" w:type="dxa"/>
        <w:bottom w:w="0" w:type="dxa"/>
        <w:right w:w="115" w:type="dxa"/>
      </w:tblCellMar>
    </w:tblPr>
  </w:style>
  <w:style w:type="table" w:customStyle="1" w:styleId="72">
    <w:name w:val="_Style 96"/>
    <w:qFormat/>
    <w:uiPriority w:val="0"/>
    <w:rPr>
      <w:color w:val="000000"/>
    </w:rPr>
    <w:tblPr>
      <w:tblCellMar>
        <w:top w:w="0" w:type="dxa"/>
        <w:left w:w="115" w:type="dxa"/>
        <w:bottom w:w="0" w:type="dxa"/>
        <w:right w:w="115" w:type="dxa"/>
      </w:tblCellMar>
    </w:tblPr>
  </w:style>
  <w:style w:type="table" w:customStyle="1" w:styleId="73">
    <w:name w:val="_Style 97"/>
    <w:qFormat/>
    <w:uiPriority w:val="0"/>
    <w:rPr>
      <w:color w:val="000000"/>
    </w:rPr>
    <w:tblPr>
      <w:tblCellMar>
        <w:top w:w="0" w:type="dxa"/>
        <w:left w:w="115" w:type="dxa"/>
        <w:bottom w:w="0" w:type="dxa"/>
        <w:right w:w="115" w:type="dxa"/>
      </w:tblCellMar>
    </w:tblPr>
  </w:style>
  <w:style w:type="table" w:customStyle="1" w:styleId="74">
    <w:name w:val="_Style 98"/>
    <w:qFormat/>
    <w:uiPriority w:val="0"/>
    <w:rPr>
      <w:color w:val="000000"/>
    </w:rPr>
    <w:tblPr>
      <w:tblCellMar>
        <w:top w:w="0" w:type="dxa"/>
        <w:left w:w="115" w:type="dxa"/>
        <w:bottom w:w="0" w:type="dxa"/>
        <w:right w:w="115" w:type="dxa"/>
      </w:tblCellMar>
    </w:tblPr>
  </w:style>
  <w:style w:type="table" w:customStyle="1" w:styleId="75">
    <w:name w:val="_Style 99"/>
    <w:qFormat/>
    <w:uiPriority w:val="0"/>
    <w:rPr>
      <w:color w:val="000000"/>
    </w:rPr>
    <w:tblPr>
      <w:tblCellMar>
        <w:top w:w="0" w:type="dxa"/>
        <w:left w:w="115" w:type="dxa"/>
        <w:bottom w:w="0" w:type="dxa"/>
        <w:right w:w="115" w:type="dxa"/>
      </w:tblCellMar>
    </w:tblPr>
  </w:style>
  <w:style w:type="table" w:customStyle="1" w:styleId="76">
    <w:name w:val="_Style 100"/>
    <w:qFormat/>
    <w:uiPriority w:val="0"/>
    <w:rPr>
      <w:color w:val="000000"/>
    </w:rPr>
    <w:tblPr>
      <w:tblCellMar>
        <w:top w:w="0" w:type="dxa"/>
        <w:left w:w="115" w:type="dxa"/>
        <w:bottom w:w="0" w:type="dxa"/>
        <w:right w:w="115" w:type="dxa"/>
      </w:tblCellMar>
    </w:tblPr>
  </w:style>
  <w:style w:type="table" w:customStyle="1" w:styleId="77">
    <w:name w:val="_Style 101"/>
    <w:qFormat/>
    <w:uiPriority w:val="0"/>
    <w:rPr>
      <w:color w:val="000000"/>
    </w:rPr>
    <w:tblPr>
      <w:tblCellMar>
        <w:top w:w="0" w:type="dxa"/>
        <w:left w:w="115" w:type="dxa"/>
        <w:bottom w:w="0" w:type="dxa"/>
        <w:right w:w="115"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AČR prezentace">
  <a:themeElements>
    <a:clrScheme name="TAČR červené">
      <a:dk1>
        <a:sysClr val="windowText" lastClr="000000"/>
      </a:dk1>
      <a:lt1>
        <a:sysClr val="window" lastClr="FFFFFF"/>
      </a:lt1>
      <a:dk2>
        <a:srgbClr val="F03741"/>
      </a:dk2>
      <a:lt2>
        <a:srgbClr val="F9ADAD"/>
      </a:lt2>
      <a:accent1>
        <a:srgbClr val="F03741"/>
      </a:accent1>
      <a:accent2>
        <a:srgbClr val="F9ADAD"/>
      </a:accent2>
      <a:accent3>
        <a:srgbClr val="FBD1D3"/>
      </a:accent3>
      <a:accent4>
        <a:srgbClr val="595959"/>
      </a:accent4>
      <a:accent5>
        <a:srgbClr val="7F7F7F"/>
      </a:accent5>
      <a:accent6>
        <a:srgbClr val="A5A5A5"/>
      </a:accent6>
      <a:hlink>
        <a:srgbClr val="D8D8D8"/>
      </a:hlink>
      <a:folHlink>
        <a:srgbClr val="F2F2F2"/>
      </a:folHlink>
    </a:clrScheme>
    <a:fontScheme name="TAČR1">
      <a:majorFont>
        <a:latin typeface="Cambria"/>
        <a:ea typeface=""/>
        <a:cs typeface=""/>
      </a:majorFont>
      <a:minorFont>
        <a:latin typeface="Cambria"/>
        <a:ea typeface=""/>
        <a:cs typeface=""/>
      </a:minorFont>
    </a:fontScheme>
    <a:fmtScheme name="Kancelář">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871</Words>
  <Characters>4967</Characters>
  <Lines>41</Lines>
  <Paragraphs>11</Paragraphs>
  <TotalTime>27</TotalTime>
  <ScaleCrop>false</ScaleCrop>
  <LinksUpToDate>false</LinksUpToDate>
  <CharactersWithSpaces>5827</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2020-11-09T00:47:00Z</dcterms:created>
  <dc:creator>uos</dc:creator>
  <cp:lastModifiedBy>uos</cp:lastModifiedBy>
  <dcterms:modified xsi:type="dcterms:W3CDTF">2021-05-11T14:03:39Z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